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name of the active workbook appears in the status bar of the Excel window.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Session 1.1 Visual Overview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formula bar displays the value or formula of the active cell.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Session 1.1 Visual Overview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sheets in a workbook are identified in the sheet tabs at the top of the workbook window.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Session 1.1 Visual Overview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AutoComplete feature automatically completes an entry based on previous entries in a column.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Text, Dates, and Numbers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ScreenTip is a box with descriptive text about a command that appears when you point to a button on the ribbon.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Speed Fill enters text based on patterns it finds in the data.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Flash Fill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worksheet is organized into individual cells.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adjacent range is a collection of separate ranges.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Numeric data is any number that can be used in a mathematical calculation.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Text, Dates, and Numbers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AutoFit changes the column width or row height to display the longest or tallest entry within the column or row.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Columns and Rows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Column width is expressed in terms of the number of characters a column can contain or the size of the column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points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pixels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Columns and Rows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keyboard shortcut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key or combination of keys that you press to access a feature or perform a command.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common business practice is to include a worksheet named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Documentation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contains a description of the workbook, the name of the person who prepared the workbook, and the date it was created.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text wraps within a cell,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column width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increases so that all of the text within the cell is displayed.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row height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Columns and Rows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formula is written using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operands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combine different values, resulting in a single value that is then displayed in the cell.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operators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Every function follows a set of rules,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syntax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specifies how the function should be written.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Simplifying Formulas with Functions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Cutting moves the selected content, whereas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copying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duplicates the selected content.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insert a new row, the existing rows are shifted down and the new row has the same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width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the row above it.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height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formula, =2+6*2, addition would be calculated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after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multiplication.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Simplifying Formulas with Functions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Normal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 shows how the worksheet will appear when printed.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Page 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advantage of an electronic ____ is that the content can be easily edited and updated to reflect changing financial conditions.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41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formula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Keyboard ____ can help you work faster and more efficiently because you can keep your hands on the keyboard.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68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KeyTips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ScreenTips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ShortTips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shortcuts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____, the ribbon increases in height, the buttons are bigger, and more space appears around each button so you can more easily use your finger or a stylus to tap the button you need.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3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 Mode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Tap Mode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Normal Mode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“AZ” is an example of a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11"/>
              <w:gridCol w:w="220"/>
              <w:gridCol w:w="14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row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reference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go to column A of the current row, press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14"/>
              <w:gridCol w:w="22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 + Tab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 + Enter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Excel worksheet can have a maximum of ____ columns in a worksheet.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05"/>
              <w:gridCol w:w="220"/>
              <w:gridCol w:w="13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16,384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 million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make A1 the active cell, you should press which of the following keys?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52"/>
              <w:gridCol w:w="220"/>
              <w:gridCol w:w="15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Up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Home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move to the previous or next sheet by pressing the ____ keys.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617"/>
              <w:gridCol w:w="220"/>
              <w:gridCol w:w="36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 + Page Up or Alt + Page Down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Page Up or Ctrl + Page 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 + Page Up or Tab + Page Down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F4 + Page Up or F4 + Page Down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range is identified with a range reference that includes the cell reference of the upper-left cell of the rectangular block and the cell reference of the lower-right cell separated by a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78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semi-colon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characters +, -, *, and / are examples of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65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formulas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arithmetic operators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calculations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Formulas and Functions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Excel formula always begins with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6"/>
              <w:gridCol w:w="220"/>
              <w:gridCol w:w="13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parentheses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equals 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plus sign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formula used to multiply cell A1 by cell C1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60"/>
              <w:gridCol w:w="220"/>
              <w:gridCol w:w="1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=A1*C1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C1*A1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=A1/C1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A1*C1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Simplifying Formulas with Functions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is a group of cells in a rectangular block.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2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cluster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adjunct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Session 1.1 Visual Overview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insert a new column, the existing columns are shifted to the ____ and the new column has the same width as the column directly to its left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89"/>
              <w:gridCol w:w="220"/>
              <w:gridCol w:w="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want to create a new line within a cell, press the ____ keys to move the insertion point to the next line within the cell.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53"/>
              <w:gridCol w:w="220"/>
              <w:gridCol w:w="1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Enter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 + Enter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 + 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Columns and Rows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result of the expression =50+20/10*5?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2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change the order of operations, enclose part of the formula in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6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brackets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parentheses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quotation marks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Excel makes reading formulas simpler by ____ each cell reference in the formula and its corresponding cell in the worksheet.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06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 coding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bolding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italicizing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switch to ____ mode, you double-click the cell.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01"/>
              <w:gridCol w:w="220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Text, Dates, and Numbers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change a column width, you can click ____ on the Column submenu to make the column(s) as wide as the longest entry of the cells in the column.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19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QuickFit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AutoFit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Full Column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Longest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Columns and Rows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makes it easier to enter repetitive text in cells.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95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Editing mode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AutoFit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AutoComplete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AutoFill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Text, Dates, and Numbers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takes precedence over multiplication?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21"/>
              <w:gridCol w:w="220"/>
              <w:gridCol w:w="1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division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exponentiation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subtraction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enters text based on patterns it finds in the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95"/>
              <w:gridCol w:w="220"/>
              <w:gridCol w:w="1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AutoComplete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Flash Fill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AutoFit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 orientation, a page is taller than it is wide.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48"/>
              <w:gridCol w:w="22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landscape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portrait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displays the location of the different page breaks within the worksheet.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84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Preview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Break Preview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Break Layout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____ the width or the height of the printout so that all of the columns or all of the rows fit on a single page.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0"/>
              <w:gridCol w:w="220"/>
              <w:gridCol w:w="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shrink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scroll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order of operation in Excel: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9"/>
              <w:gridCol w:w="8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performs exponentiation, then multiplication and division, then addition, and subtraction.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performs multiplication, then exponentiation, then division, then addition, and then subtraction.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performs exponentiation, then multiplication, then division, then subtraction, and then addition.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performs multiplication, then division, then exponentiation, then addition, and then subtraction.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the active cell up one row, press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38"/>
              <w:gridCol w:w="22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 + Enter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 + Tab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Enter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will not change the location of the active cell?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96"/>
              <w:gridCol w:w="220"/>
              <w:gridCol w:w="2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 and drop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scrolling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clicking another cell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clicking a column heading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copy a selection of cells using drag and drop, which appears before you release the mouse button?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outline of the new location of the selected range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cell reference of the old location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shortcut tip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Starting a New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syntax for a SUM formula adding the values of cell F6 to F9?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49"/>
              <w:gridCol w:w="220"/>
              <w:gridCol w:w="16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/SUM(F9:F6)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=SUM(F6/F9)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=END(F6:F9)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=SUM(F6:F9)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Formulas and Functions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Ctrl + G is used to access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 to Next worksheet 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 column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 to a location in the worksheet 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formula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mm/dd/yyyy is known as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60"/>
              <w:gridCol w:w="220"/>
              <w:gridCol w:w="1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text string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date format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Text, Dates, and Numbers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Whenever you click the Save button on the Quick Access Toolbar or press the ____  keys, the workbook file is updated to reflect the latest content.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35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V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 +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or copy a range of cells, select the correct order: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 Move the pointer over the border of the selection until the pointer changes shape.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 Select the cell or range you want to move or copy.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 To move the range, click the border and drag the selection to a new location, or to copy the range, hold down the Ctrl key and drag the selection to a new location.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4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1,2,3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3,2,1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1,3,2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2,1,3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is a grouping of text and numbers in a rectangular grid or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Keyboard ____________________ can help you work faster and more efficiently because you can keep your hands on the keyboard.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shortcuts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active cell is highlighted with a thick green border, its cell reference appears in the ____________________, and the corresponding column and row headings are highlighted.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range reference for a(n) ____________________ range includes the range reference to each range, separated by a semicolon.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nonadjacent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____________________ a workbook, a dialog box might open, asking whether you want to save the workbook.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is a named operation that replaces the arithmetic expression in a formula.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Formulas and Functions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of the original range is placed in the new location without removing the original range from the worksheet.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____________________ function will not include any cell in the range containing a non-numeric value in the final tally.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includes a series of questions that help you think about the purpose of the workbook and how to achieve your desired results.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 analysis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 a Workbook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removes the data from the row or column as well as removes the row or column itself.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the letter of the choice that best matches the phrase or definition.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order of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sheet tabs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Normal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minimize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template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Exploring a Workbook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Calculations with Formulas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Modifying a Worksheet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 Formulas and Functions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Session 1.1 Visual Overview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Excel Workbook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Printing a Workbook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Introducing Excel and Spreadsheets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Contains a grid of rows and columns into which you can enter text, numbers, dates, and formulas, and display charts.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Multiplication before addition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copy a range of cells, you must press this key while you drag the selection to its new location.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named operation that replaces the arithmetic expression in a formula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group of worksheet cells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Hides a window so that only its program button is visible on the taskbar.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Displays the cell reference of the active cell.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Shows the contents of the worksheet.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Displays the name of the sheets in the workbook.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preformatted workbook with many design features and some content already filled 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Excel Module 01: Getting Started with Excel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 Module 01: Getting Started with Excel</dc:title>
  <cp:revision>0</cp:revision>
</cp:coreProperties>
</file>