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Machine language is expressed as a series of 1s and 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Correct. Machine language is expressed as a series of 1s and 0s. The 1s represent switches that are on, and the 0s represent switches that are off.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Machine language is expressed as a series of 1s and 0s. The 1s represent switches that are on, and the 0s represent switches that are off.</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C# programmers must use Pascal casing when creating method names to produce an executable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Capitalizing the first letter of all new words in an identifier, even the first one, as in </w:t>
                        </w:r>
                        <w:r>
                          <w:rPr>
                            <w:rStyle w:val="DefaultParagraphFont"/>
                            <w:rFonts w:ascii="Courier New" w:eastAsia="Courier New" w:hAnsi="Courier New" w:cs="Courier New"/>
                            <w:b w:val="0"/>
                            <w:bCs w:val="0"/>
                            <w:i w:val="0"/>
                            <w:iCs w:val="0"/>
                            <w:smallCaps w:val="0"/>
                            <w:color w:val="0000FF"/>
                            <w:sz w:val="22"/>
                            <w:szCs w:val="22"/>
                            <w:bdr w:val="nil"/>
                            <w:rtl w:val="0"/>
                          </w:rPr>
                          <w:t>CalculateWithholdingTax()</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a style called </w:t>
                        </w:r>
                        <w:r>
                          <w:rPr>
                            <w:rStyle w:val="DefaultParagraphFont"/>
                            <w:rFonts w:ascii="Times New Roman" w:eastAsia="Times New Roman" w:hAnsi="Times New Roman" w:cs="Times New Roman"/>
                            <w:b w:val="0"/>
                            <w:bCs w:val="0"/>
                            <w:i/>
                            <w:iCs/>
                            <w:smallCaps w:val="0"/>
                            <w:color w:val="0000FF"/>
                            <w:sz w:val="22"/>
                            <w:szCs w:val="22"/>
                            <w:bdr w:val="nil"/>
                            <w:rtl w:val="0"/>
                          </w:rPr>
                          <w:t>Pascal casing</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FF"/>
                            <w:sz w:val="22"/>
                            <w:szCs w:val="22"/>
                            <w:bdr w:val="nil"/>
                            <w:rtl w:val="0"/>
                          </w:rPr>
                          <w:t>upper camel casing</w:t>
                        </w:r>
                        <w:r>
                          <w:rPr>
                            <w:rStyle w:val="DefaultParagraphFont"/>
                            <w:rFonts w:ascii="Times New Roman" w:eastAsia="Times New Roman" w:hAnsi="Times New Roman" w:cs="Times New Roman"/>
                            <w:b w:val="0"/>
                            <w:bCs w:val="0"/>
                            <w:i w:val="0"/>
                            <w:iCs w:val="0"/>
                            <w:smallCaps w:val="0"/>
                            <w:color w:val="0000FF"/>
                            <w:sz w:val="22"/>
                            <w:szCs w:val="22"/>
                            <w:bdr w:val="nil"/>
                            <w:rtl w:val="0"/>
                          </w:rPr>
                          <w:t>. It is legal to start a method name with a lowercase letter, but the convention used in C# is for methods to be named using Pascal casing.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Capitalizing the first letter of all new words in an identifier, even the first one, as in </w:t>
                        </w:r>
                        <w:r>
                          <w:rPr>
                            <w:rStyle w:val="DefaultParagraphFont"/>
                            <w:rFonts w:ascii="Courier New" w:eastAsia="Courier New" w:hAnsi="Courier New" w:cs="Courier New"/>
                            <w:b w:val="0"/>
                            <w:bCs w:val="0"/>
                            <w:i w:val="0"/>
                            <w:iCs w:val="0"/>
                            <w:smallCaps w:val="0"/>
                            <w:color w:val="0000FF"/>
                            <w:sz w:val="22"/>
                            <w:szCs w:val="22"/>
                            <w:bdr w:val="nil"/>
                            <w:rtl w:val="0"/>
                          </w:rPr>
                          <w:t>CalculateWithholdingTax()</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a style called </w:t>
                        </w:r>
                        <w:r>
                          <w:rPr>
                            <w:rStyle w:val="DefaultParagraphFont"/>
                            <w:rFonts w:ascii="Times New Roman" w:eastAsia="Times New Roman" w:hAnsi="Times New Roman" w:cs="Times New Roman"/>
                            <w:b w:val="0"/>
                            <w:bCs w:val="0"/>
                            <w:i/>
                            <w:iCs/>
                            <w:smallCaps w:val="0"/>
                            <w:color w:val="0000FF"/>
                            <w:sz w:val="22"/>
                            <w:szCs w:val="22"/>
                            <w:bdr w:val="nil"/>
                            <w:rtl w:val="0"/>
                          </w:rPr>
                          <w:t>Pascal casing</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FF"/>
                            <w:sz w:val="22"/>
                            <w:szCs w:val="22"/>
                            <w:bdr w:val="nil"/>
                            <w:rtl w:val="0"/>
                          </w:rPr>
                          <w:t>upper camel casing</w:t>
                        </w:r>
                        <w:r>
                          <w:rPr>
                            <w:rStyle w:val="DefaultParagraphFont"/>
                            <w:rFonts w:ascii="Times New Roman" w:eastAsia="Times New Roman" w:hAnsi="Times New Roman" w:cs="Times New Roman"/>
                            <w:b w:val="0"/>
                            <w:bCs w:val="0"/>
                            <w:i w:val="0"/>
                            <w:iCs w:val="0"/>
                            <w:smallCaps w:val="0"/>
                            <w:color w:val="0000FF"/>
                            <w:sz w:val="22"/>
                            <w:szCs w:val="22"/>
                            <w:bdr w:val="nil"/>
                            <w:rtl w:val="0"/>
                          </w:rPr>
                          <w:t>. It is legal to start a method name with a lowercase letter, but the convention used in C# is for methods to be named using Pascal casing.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 programming language was developed as an object-oriented and component-oriented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Correct. The C# programming language was developed as an object-oriented and component-oriented language. It is part of Microsoft Visual Studio, a package designed for developing applications that run on Windows computers. Unlike other programming languages, C# allows every piece of data to be treated as an object and to consistently employ the principles of object-oriented programming. C# provides constructs for creating components with properties, methods, and events, making it an ideal language for modern programming, where building small, reusable components is more important than building huge, stand-alone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The C# programming language was developed as an object-oriented and component-oriented language. It is part of Microsoft Visual Studio, a package designed for developing applications that run on Windows computers. Unlike other programming languages, C# allows every piece of data to be treated as an object and to consistently employ the principles of object-oriented programming. C# provides constructs for creating components with properties, methods, and events, making it an ideal language for modern programming, where building small, reusable components is more important than building huge, stand-alone applications.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MVC#.FARR.18.01.04 - Describe 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the keyword </w:t>
            </w:r>
            <w:r>
              <w:rPr>
                <w:rStyle w:val="DefaultParagraphFont"/>
                <w:rFonts w:ascii="Courier New" w:eastAsia="Courier New" w:hAnsi="Courier New" w:cs="Courier New"/>
                <w:b w:val="0"/>
                <w:bCs w:val="0"/>
                <w:i w:val="0"/>
                <w:iCs w:val="0"/>
                <w:smallCaps w:val="0"/>
                <w:color w:val="000000"/>
                <w:sz w:val="24"/>
                <w:szCs w:val="24"/>
                <w:bdr w:val="nil"/>
                <w:rtl w:val="0"/>
              </w:rPr>
              <w:t>void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used in the </w:t>
            </w:r>
            <w:r>
              <w:rPr>
                <w:rStyle w:val="DefaultParagraphFont"/>
                <w:rFonts w:ascii="Courier New" w:eastAsia="Courier New" w:hAnsi="Courier New" w:cs="Courier New"/>
                <w:b w:val="0"/>
                <w:bCs w:val="0"/>
                <w:i w:val="0"/>
                <w:iCs w:val="0"/>
                <w:smallCaps w:val="0"/>
                <w:color w:val="000000"/>
                <w:sz w:val="24"/>
                <w:szCs w:val="24"/>
                <w:bdr w:val="nil"/>
                <w:rtl w:val="0"/>
              </w:rPr>
              <w:t>Main()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method header, it indicates that the </w:t>
            </w:r>
            <w:r>
              <w:rPr>
                <w:rStyle w:val="DefaultParagraphFont"/>
                <w:rFonts w:ascii="Courier New" w:eastAsia="Courier New" w:hAnsi="Courier New" w:cs="Courier New"/>
                <w:b w:val="0"/>
                <w:bCs w:val="0"/>
                <w:i w:val="0"/>
                <w:iCs w:val="0"/>
                <w:smallCaps w:val="0"/>
                <w:color w:val="000000"/>
                <w:sz w:val="24"/>
                <w:szCs w:val="24"/>
                <w:bdr w:val="nil"/>
                <w:rtl w:val="0"/>
              </w:rPr>
              <w:t>Main()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method is empty.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When the keyword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used in the </w:t>
                        </w:r>
                        <w:r>
                          <w:rPr>
                            <w:rStyle w:val="DefaultParagraphFont"/>
                            <w:rFonts w:ascii="Courier New" w:eastAsia="Courier New" w:hAnsi="Courier New" w:cs="Courier New"/>
                            <w:b w:val="0"/>
                            <w:bCs w:val="0"/>
                            <w:i w:val="0"/>
                            <w:iCs w:val="0"/>
                            <w:smallCaps w:val="0"/>
                            <w:color w:val="0000FF"/>
                            <w:sz w:val="22"/>
                            <w:szCs w:val="22"/>
                            <w:bdr w:val="nil"/>
                            <w:rtl w:val="0"/>
                          </w:rPr>
                          <w:t>Main()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header, it does not indicate that the </w:t>
                        </w:r>
                        <w:r>
                          <w:rPr>
                            <w:rStyle w:val="DefaultParagraphFont"/>
                            <w:rFonts w:ascii="Courier New" w:eastAsia="Courier New" w:hAnsi="Courier New" w:cs="Courier New"/>
                            <w:b w:val="0"/>
                            <w:bCs w:val="0"/>
                            <w:i w:val="0"/>
                            <w:iCs w:val="0"/>
                            <w:smallCaps w:val="0"/>
                            <w:color w:val="0000FF"/>
                            <w:sz w:val="22"/>
                            <w:szCs w:val="22"/>
                            <w:bdr w:val="nil"/>
                            <w:rtl w:val="0"/>
                          </w:rPr>
                          <w:t>Main()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is empty or that it has no effect, but rather that the method does not return any value when called.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When the keyword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used in the </w:t>
                        </w:r>
                        <w:r>
                          <w:rPr>
                            <w:rStyle w:val="DefaultParagraphFont"/>
                            <w:rFonts w:ascii="Courier New" w:eastAsia="Courier New" w:hAnsi="Courier New" w:cs="Courier New"/>
                            <w:b w:val="0"/>
                            <w:bCs w:val="0"/>
                            <w:i w:val="0"/>
                            <w:iCs w:val="0"/>
                            <w:smallCaps w:val="0"/>
                            <w:color w:val="0000FF"/>
                            <w:sz w:val="22"/>
                            <w:szCs w:val="22"/>
                            <w:bdr w:val="nil"/>
                            <w:rtl w:val="0"/>
                          </w:rPr>
                          <w:t>Main()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header, it does not indicate that the </w:t>
                        </w:r>
                        <w:r>
                          <w:rPr>
                            <w:rStyle w:val="DefaultParagraphFont"/>
                            <w:rFonts w:ascii="Courier New" w:eastAsia="Courier New" w:hAnsi="Courier New" w:cs="Courier New"/>
                            <w:b w:val="0"/>
                            <w:bCs w:val="0"/>
                            <w:i w:val="0"/>
                            <w:iCs w:val="0"/>
                            <w:smallCaps w:val="0"/>
                            <w:color w:val="0000FF"/>
                            <w:sz w:val="22"/>
                            <w:szCs w:val="22"/>
                            <w:bdr w:val="nil"/>
                            <w:rtl w:val="0"/>
                          </w:rPr>
                          <w:t>Main()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is empty or that it has no effect, but rather that the method does not return any value when called.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Visual Studio IDE gives you advanced features such as syntax coloring and automatic statement completion.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Correct. The code is displayed in color so that you can more easily identify parts of your program. Reserved words appear in blue, comments in green, and identifiers in black. Automatic code completion is also possible in the Visual Studio 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The code is displayed in color so that you can more easily identify parts of your program. Reserved words appear in blue, comments in green, and identifiers in black. Automatic code completion is also possible in the Visual Studio IDE.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Compiling and Executing a C#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MVC#.FARR.18.01.08 - Compile and execute a C# program using the command prompt and using Visual Studio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Internally, computers are constructed from circuitry that consists of small on/off switches. What is the most basic circuitry-level language that computers use to control the operation of those switches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syntax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machine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Syntax is the rules of a high-level language. Each high-level language has its own syntax.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Machine language is expressed as a series of 1s and 0s. The 1s represent switches that are on, and the 0s represent switches that are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compiler translates high-level language statements into machine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computer program is a set of instructions that tells a computer what to do. Programs are also called software.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 of programming language allows you to use a vocabulary of reasonable terms such as "read," "write," or "add" instead of the sequence of on/off switches that perform these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machine-level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switch-level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Correct. A high-level programming language allows you to use a limited vocabulary of reasonable keywords. Keywords are predefined and reserved identifiers that have special meaning in a language. High-level language programs contain keywords, such as read, write, and add, that you use instead of the sequence of on/off switches that perform these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4"/>
                            <w:szCs w:val="24"/>
                            <w:bdr w:val="nil"/>
                            <w:rtl w:val="0"/>
                          </w:rPr>
                          <w:t>Incorrect. Machine language is expressed as a series of 1s and 0s. The 1s represent switches that are on, and the 0s represent switches that are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4"/>
                            <w:szCs w:val="24"/>
                            <w:bdr w:val="nil"/>
                            <w:rtl w:val="0"/>
                          </w:rPr>
                          <w:t>Incorrect. A low-level programming language, such as assembly language, is only a small step above the representation of computer instructions as a series of 1s and 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4"/>
                            <w:szCs w:val="24"/>
                            <w:bdr w:val="nil"/>
                            <w:rtl w:val="0"/>
                          </w:rPr>
                          <w:t>Incorrect. "A switch-level programming language" is an undefined term but it describes a low-level programming language that where toggle switches can be used as part of configuration.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Programmers make use of what type of program in order to translate higher-level language statements into machine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command prompt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JIT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command line is the line on which you type a command in a system that uses a text interface. The command prompt is a request for input that appears at the beginning of the command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Integrated Development Environment (IDE) is a programming environment that allows you to issue commands by selecting choices from menus and clicking buttons. The IDE operates more like other software you may have used, such as a word-processing program or spreadsheet. Many programmers prefer using the IDE because it provides features such as color-coded keywords and automatic statement completion.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compiler translates high-level language statements into machine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 just in time (JIT) compiler must translate the intermediate code into executable code.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program's execution of various statements and procedures in a correct order to produce desired results is referred to as what defining characteristic?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program's 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attributes utilized by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methods of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program's logic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acronym GUI stands for graphical user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attributes of an object represent its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Methods are compartmentalized, named program units containing instructions that accomplish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logic behind any program involves executing the various statements and methods in the correct order to produce the desired results.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process of removing all syntax and logical errors from a program in order to create a working program that accomplishes all intended tasks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debugging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commenting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bug is an error in a computer program. Debugging a program is the process of removing all syntax and logical errors from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compiler is a computer program that translates high-level language statements into machine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Commenting out a statement in a program causes that statement not to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Executing a program is the same as running a program.</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program is created by the use of named memory locations and a series of steps or operations to manipulate the values of those memory locations?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component-oriented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procedural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Object-oriented programming (OOP) is a programming technique that features objects, classes, encapsulation, interfaces, polymorphism, and 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Component-oriented programming creates programs by building and connecting components that are reusable pieces of software with properties, methods, and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"Variable-oriented programming" is an undefined term. It is likely a confusion of the use of variables, which are named memory locations, in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procedural program is a program created by writing a series of steps or operations to manipulate values.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describes a one-word name with no embedded spaces that references a variable in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behaviors of an object are the methods associated with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Bugs are program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Identifiers are the names of program components such as variables, classes, and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attributes of an object are the characteristics of it.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series of four or five comparisons and calculations that together determine an employee's withholding tax value might be grouped using what sort of logical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attributes of an object are the characteristics of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method is an encapsulated series of statements that carry out a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class is a category of objects or a type of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"Structure" describes a physical arrangement or sequence. Structure may refer to ways to sort data, or a logical flow of instructions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programming style capitalizes the first letter of all new words in an identifier, including the first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camel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upper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OOP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Pascal casing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7"/>
              <w:gridCol w:w="7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Camel casing capitalizes the first letter of every word except the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Upper casing capitalizes every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is no strict and agreed upon object-oriented programming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Pascal casing, also called upper camel casing, capitalizes the first letter of each word, including the first.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an object in relation to a defined class in a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property of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interface to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instance of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defines the class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property of a class is a member of a class that provides access to a field of a class. Properties define how fields are set and retrieved.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interface is a collection of abstract methods (and perhaps other members) that can be used by any class as long as the class provides a definition to override the interface’s abstract definitions.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object is an instance of a class; it is one tangible example of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state of a class or an object is the value of all of its attributes.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technique involves the packaging of an object's attributes and methods into a cohesive unit that can be used as an undivided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Encapsulation is the technique of packaging an object’s attributes and methods into a cohesive unit that can be used as an undivided entity. Programmers sometimes refer to encapsulation as using a black box, a device you use without regard for its internal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Polymorphism is the ability to create methods that act appropriately depending on the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Inheritance provides the ability to extend a class so as to create a more specific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interface of an object is the interaction between the method and object. For example, if you can fill your vehicle with gasoline, it is because you understand the interface between the gas pump nozzle and the vehicle’s gas tank opening.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 is similar to using a device without regard for the internal mechanisms. What is the common term for this type of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interface is the interaction between a method and an object. While it is true that when an object is encapsulated the user must understand only the interface, the word "interface" is not a common term that describes a device that hides internal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Programmers sometimes refer to encapsulation as using a black box, a device you use without regard for its internal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object is an instance of class; it is a tangible example of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blue box is a device for generating the tones that older telephone computers used.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be used to extend an existing class so as to create a more specific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Inheritance provides the ability to extend a class so as to create more specific classes. The more specific classes contain all the attributes and methods of the more general class and usually contain new attributes or methods as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Encapsulation is the technique of packaging an object’s attributes and methods into a cohesive unit that can be used as an undivided entity. Programmers sometimes refer to encapsulation as using a black box, a device you use without regard for its internal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Polymorphism is the ability to create methods that act appropriately depending on the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Abstraction is the process of removing the details of a thing in order to model it with a simpler set of principles or ideas that represent the thing to be modeled well.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information must be supplied when utilizing a method that requires additional information in order to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literal strings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primitive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5"/>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literal string is a series of characters that is used exactly as entered, such as "Hello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Primitive data describes simple data items, such as integers or characters, from which more complex data can be built.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Arguments represent information that a method needs to perform its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namespace is a constructor that acts like a container to provide a way to group similar classes.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 you are creating must output information onto the screen, and then position the cursor on the next line in preparation for additional output. What method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Println()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WriteLine()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With </w:t>
                        </w:r>
                        <w:r>
                          <w:rPr>
                            <w:rStyle w:val="DefaultParagraphFont"/>
                            <w:rFonts w:ascii="Courier New" w:eastAsia="Courier New" w:hAnsi="Courier New" w:cs="Courier New"/>
                            <w:b w:val="0"/>
                            <w:bCs w:val="0"/>
                            <w:i w:val="0"/>
                            <w:iCs w:val="0"/>
                            <w:smallCaps w:val="0"/>
                            <w:color w:val="0000FF"/>
                            <w:sz w:val="22"/>
                            <w:szCs w:val="22"/>
                            <w:bdr w:val="nil"/>
                            <w:rtl w:val="0"/>
                          </w:rPr>
                          <w:t>Write()</w:t>
                        </w:r>
                        <w:r>
                          <w:rPr>
                            <w:rStyle w:val="DefaultParagraphFont"/>
                            <w:rFonts w:ascii="Times New Roman" w:eastAsia="Times New Roman" w:hAnsi="Times New Roman" w:cs="Times New Roman"/>
                            <w:b w:val="0"/>
                            <w:bCs w:val="0"/>
                            <w:i w:val="0"/>
                            <w:iCs w:val="0"/>
                            <w:smallCaps w:val="0"/>
                            <w:color w:val="0000FF"/>
                            <w:sz w:val="22"/>
                            <w:szCs w:val="22"/>
                            <w:bdr w:val="nil"/>
                            <w:rtl w:val="0"/>
                          </w:rPr>
                          <w:t>, the cursor does not advance to a new line; it remains on the same line as the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Writing </w:t>
                        </w:r>
                        <w:r>
                          <w:rPr>
                            <w:rStyle w:val="DefaultParagraphFont"/>
                            <w:rFonts w:ascii="Courier New" w:eastAsia="Courier New" w:hAnsi="Courier New" w:cs="Courier New"/>
                            <w:b w:val="0"/>
                            <w:bCs w:val="0"/>
                            <w:i w:val="0"/>
                            <w:iCs w:val="0"/>
                            <w:smallCaps w:val="0"/>
                            <w:color w:val="0000FF"/>
                            <w:sz w:val="22"/>
                            <w:szCs w:val="22"/>
                            <w:bdr w:val="nil"/>
                            <w:rtl w:val="0"/>
                          </w:rPr>
                          <w:t>Println()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causes an error because this is not a built-in method in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w:t>
                        </w:r>
                        <w:r>
                          <w:rPr>
                            <w:rStyle w:val="DefaultParagraphFont"/>
                            <w:rFonts w:ascii="Courier New" w:eastAsia="Courier New" w:hAnsi="Courier New" w:cs="Courier New"/>
                            <w:b w:val="0"/>
                            <w:bCs w:val="0"/>
                            <w:i w:val="0"/>
                            <w:iCs w:val="0"/>
                            <w:smallCaps w:val="0"/>
                            <w:color w:val="0000FF"/>
                            <w:sz w:val="24"/>
                            <w:szCs w:val="24"/>
                            <w:bdr w:val="nil"/>
                            <w:rtl w:val="0"/>
                          </w:rPr>
                          <w:t>Main()</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is the starting point for every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The </w:t>
                        </w:r>
                        <w:r>
                          <w:rPr>
                            <w:rStyle w:val="DefaultParagraphFont"/>
                            <w:rFonts w:ascii="Courier New" w:eastAsia="Courier New" w:hAnsi="Courier New" w:cs="Courier New"/>
                            <w:b w:val="0"/>
                            <w:bCs w:val="0"/>
                            <w:i w:val="0"/>
                            <w:iCs w:val="0"/>
                            <w:smallCaps w:val="0"/>
                            <w:color w:val="0000FF"/>
                            <w:sz w:val="22"/>
                            <w:szCs w:val="22"/>
                            <w:bdr w:val="nil"/>
                            <w:rtl w:val="0"/>
                          </w:rPr>
                          <w:t>WriteLine()</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method is a built-in method that is part of the C# language. It displays output on the screen and positions the cursor on the next line, where additional output might subsequently be displayed.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be used as a construct that acts like a container to provide a way to group similar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A namespace is a construct that acts like a container to provide a way to group similar classes. To organize your classes, you can create your own namespaces. The </w:t>
                        </w:r>
                        <w:r>
                          <w:rPr>
                            <w:rStyle w:val="DefaultParagraphFont"/>
                            <w:rFonts w:ascii="Courier New" w:eastAsia="Courier New" w:hAnsi="Courier New" w:cs="Courier New"/>
                            <w:b w:val="0"/>
                            <w:bCs w:val="0"/>
                            <w:i w:val="0"/>
                            <w:iCs w:val="0"/>
                            <w:smallCaps w:val="0"/>
                            <w:color w:val="0000FF"/>
                            <w:sz w:val="22"/>
                            <w:szCs w:val="22"/>
                            <w:bdr w:val="nil"/>
                            <w:rtl w:val="0"/>
                          </w:rPr>
                          <w:t>System</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namespace, which is built into your C# compiler, holds commonly used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 method is an encapsulated series of statements that carry out a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An object is a concrete entity that has attributes and behaviors; it is an instance of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 black box is any device that can be used without knowing how it works internally.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use of </w:t>
            </w:r>
            <w:r>
              <w:rPr>
                <w:rStyle w:val="DefaultParagraphFont"/>
                <w:rFonts w:ascii="Courier New" w:eastAsia="Courier New" w:hAnsi="Courier New" w:cs="Courier New"/>
                <w:b w:val="0"/>
                <w:bCs w:val="0"/>
                <w:i w:val="0"/>
                <w:iCs w:val="0"/>
                <w:smallCaps w:val="0"/>
                <w:color w:val="000000"/>
                <w:sz w:val="24"/>
                <w:szCs w:val="24"/>
                <w:bdr w:val="nil"/>
                <w:rtl w:val="0"/>
              </w:rPr>
              <w:t>void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Courier New" w:eastAsia="Courier New" w:hAnsi="Courier New" w:cs="Courier New"/>
                <w:b w:val="0"/>
                <w:bCs w:val="0"/>
                <w:i w:val="0"/>
                <w:iCs w:val="0"/>
                <w:smallCaps w:val="0"/>
                <w:color w:val="000000"/>
                <w:sz w:val="24"/>
                <w:szCs w:val="24"/>
                <w:bdr w:val="nil"/>
                <w:rtl w:val="0"/>
              </w:rPr>
              <w:t>static</w:t>
            </w:r>
            <w:r>
              <w:rPr>
                <w:rStyle w:val="DefaultParagraphFont"/>
                <w:rFonts w:ascii="Times New Roman" w:eastAsia="Times New Roman" w:hAnsi="Times New Roman" w:cs="Times New Roman"/>
                <w:b w:val="0"/>
                <w:bCs w:val="0"/>
                <w:i w:val="0"/>
                <w:iCs w:val="0"/>
                <w:smallCaps w:val="0"/>
                <w:color w:val="000000"/>
                <w:sz w:val="24"/>
                <w:szCs w:val="24"/>
                <w:bdr w:val="nil"/>
                <w:rtl w:val="0"/>
              </w:rPr>
              <w:t> are both examples of what predefined C# language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keywords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A class is a category of objects or a type of object. Neither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nor </w:t>
                        </w:r>
                        <w:r>
                          <w:rPr>
                            <w:rStyle w:val="DefaultParagraphFont"/>
                            <w:rFonts w:ascii="Courier New" w:eastAsia="Courier New" w:hAnsi="Courier New" w:cs="Courier New"/>
                            <w:b w:val="0"/>
                            <w:bCs w:val="0"/>
                            <w:i w:val="0"/>
                            <w:iCs w:val="0"/>
                            <w:smallCaps w:val="0"/>
                            <w:color w:val="0000FF"/>
                            <w:sz w:val="22"/>
                            <w:szCs w:val="22"/>
                            <w:bdr w:val="nil"/>
                            <w:rtl w:val="0"/>
                          </w:rPr>
                          <w:t>static</w:t>
                        </w:r>
                        <w:r>
                          <w:rPr>
                            <w:rStyle w:val="DefaultParagraphFont"/>
                            <w:rFonts w:ascii="Times New Roman" w:eastAsia="Times New Roman" w:hAnsi="Times New Roman" w:cs="Times New Roman"/>
                            <w:b w:val="0"/>
                            <w:bCs w:val="0"/>
                            <w:i w:val="0"/>
                            <w:iCs w:val="0"/>
                            <w:smallCaps w:val="0"/>
                            <w:color w:val="0000FF"/>
                            <w:sz w:val="22"/>
                            <w:szCs w:val="22"/>
                            <w:bdr w:val="nil"/>
                            <w:rtl w:val="0"/>
                          </w:rPr>
                          <w:t> is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attributes of an object are its characteristics. Neither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nor </w:t>
                        </w:r>
                        <w:r>
                          <w:rPr>
                            <w:rStyle w:val="DefaultParagraphFont"/>
                            <w:rFonts w:ascii="Courier New" w:eastAsia="Courier New" w:hAnsi="Courier New" w:cs="Courier New"/>
                            <w:b w:val="0"/>
                            <w:bCs w:val="0"/>
                            <w:i w:val="0"/>
                            <w:iCs w:val="0"/>
                            <w:smallCaps w:val="0"/>
                            <w:color w:val="0000FF"/>
                            <w:sz w:val="22"/>
                            <w:szCs w:val="22"/>
                            <w:bdr w:val="nil"/>
                            <w:rtl w:val="0"/>
                          </w:rPr>
                          <w:t>static</w:t>
                        </w:r>
                        <w:r>
                          <w:rPr>
                            <w:rStyle w:val="DefaultParagraphFont"/>
                            <w:rFonts w:ascii="Times New Roman" w:eastAsia="Times New Roman" w:hAnsi="Times New Roman" w:cs="Times New Roman"/>
                            <w:b w:val="0"/>
                            <w:bCs w:val="0"/>
                            <w:i w:val="0"/>
                            <w:iCs w:val="0"/>
                            <w:smallCaps w:val="0"/>
                            <w:color w:val="0000FF"/>
                            <w:sz w:val="22"/>
                            <w:szCs w:val="22"/>
                            <w:bdr w:val="nil"/>
                            <w:rtl w:val="0"/>
                          </w:rPr>
                          <w:t> is a characteristic of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Incorrect. An object is a concrete entity that has attributes and behaviors; it is an instance of a class. Neither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nor </w:t>
                        </w:r>
                        <w:r>
                          <w:rPr>
                            <w:rStyle w:val="DefaultParagraphFont"/>
                            <w:rFonts w:ascii="Courier New" w:eastAsia="Courier New" w:hAnsi="Courier New" w:cs="Courier New"/>
                            <w:b w:val="0"/>
                            <w:bCs w:val="0"/>
                            <w:i w:val="0"/>
                            <w:iCs w:val="0"/>
                            <w:smallCaps w:val="0"/>
                            <w:color w:val="0000FF"/>
                            <w:sz w:val="22"/>
                            <w:szCs w:val="22"/>
                            <w:bdr w:val="nil"/>
                            <w:rtl w:val="0"/>
                          </w:rPr>
                          <w:t>static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Correct. Keywords are predefined and reserved identifiers that have special meaning to the compiler. Both </w:t>
                        </w:r>
                        <w:r>
                          <w:rPr>
                            <w:rStyle w:val="DefaultParagraphFont"/>
                            <w:rFonts w:ascii="Courier New" w:eastAsia="Courier New" w:hAnsi="Courier New" w:cs="Courier New"/>
                            <w:b w:val="0"/>
                            <w:bCs w:val="0"/>
                            <w:i w:val="0"/>
                            <w:iCs w:val="0"/>
                            <w:smallCaps w:val="0"/>
                            <w:color w:val="0000FF"/>
                            <w:sz w:val="22"/>
                            <w:szCs w:val="22"/>
                            <w:bdr w:val="nil"/>
                            <w:rtl w:val="0"/>
                          </w:rPr>
                          <w:t>void</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and </w:t>
                        </w:r>
                        <w:r>
                          <w:rPr>
                            <w:rStyle w:val="DefaultParagraphFont"/>
                            <w:rFonts w:ascii="Courier New" w:eastAsia="Courier New" w:hAnsi="Courier New" w:cs="Courier New"/>
                            <w:b w:val="0"/>
                            <w:bCs w:val="0"/>
                            <w:i w:val="0"/>
                            <w:iCs w:val="0"/>
                            <w:smallCaps w:val="0"/>
                            <w:color w:val="0000FF"/>
                            <w:sz w:val="22"/>
                            <w:szCs w:val="22"/>
                            <w:bdr w:val="nil"/>
                            <w:rtl w:val="0"/>
                          </w:rPr>
                          <w:t>static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are keywords in C#.</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nonexecuting statements that you can use to document or add notes to assist in the use of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verbatim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 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whitespaces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verbatim identifier, @, is a prefix used when you wish to use a keyword as an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Program comments are nonexecuting statements that document 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namespace is a construct that acts like a container to provide a way to group similar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Whitespace is any combination of spaces, tabs, and carriage returns (blank lines). You use whitespace to organize your program code and make it easier to read; it does not affect your program’s execution.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Improving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MVC#.FARR.18.01.07 - Improve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be done once a C# program has been finished before it can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fed to a runtime interpreter.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compiled into intermediate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stripped of all comments before it can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compiled in both the command line and within the Integrated Development Environment.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 programs are not run through a runtime interpreter. An interpreter directly executes program statements without a compile step.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After you write and save a program, two more steps must be performed before you can view the program output. The first step is to compile the program into intermediate language (IL).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Program comments are nonexecuted statements; they can exist in a usable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you write, compile, and execute a C# program, you can use either a text editor and command line or the Visual Studio IDE. You would never need to use both.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Compiling and Executing a C#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MVC#.FARR.18.01.08 - Compile and execute a C# program using the command prompt and using Visual Studio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can a method's name and information about what will be passed into the method and returned from it be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body of the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keywords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class definitions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header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method body is all of the instructions contained within a pair of curly braces ( {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Keywords are predefined and reserved identifiers that have special meaning to the 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class definition can have methods, but a method does not have a class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method header is the first line of a method, which includes the method name and information about what will pass into and be returned from it.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An identifier that is prefixed with an @ and allows you to use code written in other languages that do not have the same set of reserved keywords is known by what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language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verbatim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translating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commenting identifier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An identifier is the name of a program component such as a variable, class, or method. There is no such thing as a language identifier in C# because the language does not need to be identified within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identifier with an @ prefix is a verbatim identifier. This feature allows you to use code written in other languages that do not have the same set of reserved keywords. However, when you write original C# programs, you should not use the keywords as identifiers.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An identifier is the name of a program component such as a variable, class, or method. There is no such thing as a translating identifier in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Incorrect. An identifier is the name of a program component such as a variable, class, or method. There is no such thing as a commenting identifier in C#.</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Selecting Identifiers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MVC#.FARR.18.01.06 - Select identifiers to use within your 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command can be used from the Developer Command Prompt in order to compile a C#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c#-compile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csc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gcc-c#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csharpc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t>
                        </w:r>
                        <w:r>
                          <w:rPr>
                            <w:rStyle w:val="DefaultParagraphFont"/>
                            <w:rFonts w:ascii="Courier New" w:eastAsia="Courier New" w:hAnsi="Courier New" w:cs="Courier New"/>
                            <w:b w:val="0"/>
                            <w:bCs w:val="0"/>
                            <w:i w:val="0"/>
                            <w:iCs w:val="0"/>
                            <w:smallCaps w:val="0"/>
                            <w:color w:val="0000FF"/>
                            <w:sz w:val="22"/>
                            <w:szCs w:val="22"/>
                            <w:bdr w:val="nil"/>
                            <w:rtl w:val="0"/>
                          </w:rPr>
                          <w:t>c#-compile</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not a recognized command for the Developer Command Prompt.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In the Developer Command Prompt window, you change the path to the location of your file and then type </w:t>
                        </w:r>
                        <w:r>
                          <w:rPr>
                            <w:rStyle w:val="DefaultParagraphFont"/>
                            <w:rFonts w:ascii="Courier New" w:eastAsia="Courier New" w:hAnsi="Courier New" w:cs="Courier New"/>
                            <w:b w:val="0"/>
                            <w:bCs w:val="0"/>
                            <w:i w:val="0"/>
                            <w:iCs w:val="0"/>
                            <w:smallCaps w:val="0"/>
                            <w:color w:val="0000FF"/>
                            <w:sz w:val="22"/>
                            <w:szCs w:val="22"/>
                            <w:bdr w:val="nil"/>
                            <w:rtl w:val="0"/>
                          </w:rPr>
                          <w:t>csc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followed by the name of the file that contains the source code. The command </w:t>
                        </w:r>
                        <w:r>
                          <w:rPr>
                            <w:rStyle w:val="DefaultParagraphFont"/>
                            <w:rFonts w:ascii="Courier New" w:eastAsia="Courier New" w:hAnsi="Courier New" w:cs="Courier New"/>
                            <w:b w:val="0"/>
                            <w:bCs w:val="0"/>
                            <w:i w:val="0"/>
                            <w:iCs w:val="0"/>
                            <w:smallCaps w:val="0"/>
                            <w:color w:val="0000FF"/>
                            <w:sz w:val="22"/>
                            <w:szCs w:val="22"/>
                            <w:bdr w:val="nil"/>
                            <w:rtl w:val="0"/>
                          </w:rPr>
                          <w:t>csc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stands for C Sharp 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t>
                        </w:r>
                        <w:r>
                          <w:rPr>
                            <w:rStyle w:val="DefaultParagraphFont"/>
                            <w:rFonts w:ascii="Courier New" w:eastAsia="Courier New" w:hAnsi="Courier New" w:cs="Courier New"/>
                            <w:b w:val="0"/>
                            <w:bCs w:val="0"/>
                            <w:i w:val="0"/>
                            <w:iCs w:val="0"/>
                            <w:smallCaps w:val="0"/>
                            <w:color w:val="0000FF"/>
                            <w:sz w:val="22"/>
                            <w:szCs w:val="22"/>
                            <w:bdr w:val="nil"/>
                            <w:rtl w:val="0"/>
                          </w:rPr>
                          <w:t>gcc-c#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not a recognized command for the Developer Command Prompt.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w:t>
                        </w:r>
                        <w:r>
                          <w:rPr>
                            <w:rStyle w:val="DefaultParagraphFont"/>
                            <w:rFonts w:ascii="Courier New" w:eastAsia="Courier New" w:hAnsi="Courier New" w:cs="Courier New"/>
                            <w:b w:val="0"/>
                            <w:bCs w:val="0"/>
                            <w:i w:val="0"/>
                            <w:iCs w:val="0"/>
                            <w:smallCaps w:val="0"/>
                            <w:color w:val="0000FF"/>
                            <w:sz w:val="22"/>
                            <w:szCs w:val="22"/>
                            <w:bdr w:val="nil"/>
                            <w:rtl w:val="0"/>
                          </w:rPr>
                          <w:t>csharpc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not a recognized command for the Developer Command Prompt.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Compiling and Executing a C#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MVC#.FARR.18.01.08 - Compile and execute a C# program using the command prompt and using Visual Studio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writing C# code, how do you indicate a namespace?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must specify the namespace by using the </w:t>
                  </w:r>
                  <w:r>
                    <w:rPr>
                      <w:rStyle w:val="DefaultParagraphFont"/>
                      <w:rFonts w:ascii="Courier New" w:eastAsia="Courier New" w:hAnsi="Courier New" w:cs="Courier New"/>
                      <w:b w:val="0"/>
                      <w:bCs w:val="0"/>
                      <w:i w:val="0"/>
                      <w:iCs w:val="0"/>
                      <w:smallCaps w:val="0"/>
                      <w:color w:val="000000"/>
                      <w:sz w:val="24"/>
                      <w:szCs w:val="24"/>
                      <w:bdr w:val="nil"/>
                      <w:rtl w:val="0"/>
                    </w:rPr>
                    <w:t>namespace</w:t>
                  </w:r>
                  <w:r>
                    <w:rPr>
                      <w:rStyle w:val="DefaultParagraphFont"/>
                      <w:rFonts w:ascii="Times New Roman" w:eastAsia="Times New Roman" w:hAnsi="Times New Roman" w:cs="Times New Roman"/>
                      <w:b w:val="0"/>
                      <w:bCs w:val="0"/>
                      <w:i w:val="0"/>
                      <w:iCs w:val="0"/>
                      <w:smallCaps w:val="0"/>
                      <w:color w:val="000000"/>
                      <w:sz w:val="24"/>
                      <w:szCs w:val="24"/>
                      <w:bdr w:val="nil"/>
                      <w:rtl w:val="0"/>
                    </w:rPr>
                    <w:t> keyword,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must use the </w:t>
                  </w:r>
                  <w:r>
                    <w:rPr>
                      <w:rStyle w:val="DefaultParagraphFont"/>
                      <w:rFonts w:ascii="Courier New" w:eastAsia="Courier New" w:hAnsi="Courier New" w:cs="Courier New"/>
                      <w:b w:val="0"/>
                      <w:bCs w:val="0"/>
                      <w:i w:val="0"/>
                      <w:iCs w:val="0"/>
                      <w:smallCaps w:val="0"/>
                      <w:color w:val="000000"/>
                      <w:sz w:val="24"/>
                      <w:szCs w:val="24"/>
                      <w:bdr w:val="nil"/>
                      <w:rtl w:val="0"/>
                    </w:rPr>
                    <w:t>declare namespace</w:t>
                  </w:r>
                  <w:r>
                    <w:rPr>
                      <w:rStyle w:val="DefaultParagraphFont"/>
                      <w:rFonts w:ascii="Times New Roman" w:eastAsia="Times New Roman" w:hAnsi="Times New Roman" w:cs="Times New Roman"/>
                      <w:b w:val="0"/>
                      <w:bCs w:val="0"/>
                      <w:i w:val="0"/>
                      <w:iCs w:val="0"/>
                      <w:smallCaps w:val="0"/>
                      <w:color w:val="000000"/>
                      <w:sz w:val="24"/>
                      <w:szCs w:val="24"/>
                      <w:bdr w:val="nil"/>
                      <w:rtl w:val="0"/>
                    </w:rPr>
                    <w:t> keywords,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must utilize the </w:t>
                  </w:r>
                  <w:r>
                    <w:rPr>
                      <w:rStyle w:val="DefaultParagraphFont"/>
                      <w:rFonts w:ascii="Courier New" w:eastAsia="Courier New" w:hAnsi="Courier New" w:cs="Courier New"/>
                      <w:b w:val="0"/>
                      <w:bCs w:val="0"/>
                      <w:i w:val="0"/>
                      <w:iCs w:val="0"/>
                      <w:smallCaps w:val="0"/>
                      <w:color w:val="000000"/>
                      <w:sz w:val="24"/>
                      <w:szCs w:val="24"/>
                      <w:bdr w:val="nil"/>
                      <w:rtl w:val="0"/>
                    </w:rPr>
                    <w:t>using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clause, or using directive, by specifying </w:t>
                  </w:r>
                  <w:r>
                    <w:rPr>
                      <w:rStyle w:val="DefaultParagraphFont"/>
                      <w:rFonts w:ascii="Courier New" w:eastAsia="Courier New" w:hAnsi="Courier New" w:cs="Courier New"/>
                      <w:b w:val="0"/>
                      <w:bCs w:val="0"/>
                      <w:i w:val="0"/>
                      <w:iCs w:val="0"/>
                      <w:smallCaps w:val="0"/>
                      <w:color w:val="000000"/>
                      <w:sz w:val="24"/>
                      <w:szCs w:val="24"/>
                      <w:bdr w:val="nil"/>
                      <w:rtl w:val="0"/>
                    </w:rPr>
                    <w:t>using</w:t>
                  </w:r>
                  <w:r>
                    <w:rPr>
                      <w:rStyle w:val="DefaultParagraphFont"/>
                      <w:rFonts w:ascii="Times New Roman" w:eastAsia="Times New Roman" w:hAnsi="Times New Roman" w:cs="Times New Roman"/>
                      <w:b w:val="0"/>
                      <w:bCs w:val="0"/>
                      <w:i w:val="0"/>
                      <w:iCs w:val="0"/>
                      <w:smallCaps w:val="0"/>
                      <w:color w:val="000000"/>
                      <w:sz w:val="24"/>
                      <w:szCs w:val="24"/>
                      <w:bdr w:val="nil"/>
                      <w:rtl w:val="0"/>
                    </w:rPr>
                    <w:t>,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use create a file called "namespace", and include all namespace code in this file. Then, the namespace can be used by name in your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w:t>
                        </w:r>
                        <w:r>
                          <w:rPr>
                            <w:rStyle w:val="DefaultParagraphFont"/>
                            <w:rFonts w:ascii="Courier New" w:eastAsia="Courier New" w:hAnsi="Courier New" w:cs="Courier New"/>
                            <w:b w:val="0"/>
                            <w:bCs w:val="0"/>
                            <w:i w:val="0"/>
                            <w:iCs w:val="0"/>
                            <w:smallCaps w:val="0"/>
                            <w:color w:val="0000FF"/>
                            <w:sz w:val="22"/>
                            <w:szCs w:val="22"/>
                            <w:bdr w:val="nil"/>
                            <w:rtl w:val="0"/>
                          </w:rPr>
                          <w:t>namespace</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keyword is used to declare a namespace, not to use a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There is no keyword </w:t>
                        </w:r>
                        <w:r>
                          <w:rPr>
                            <w:rStyle w:val="DefaultParagraphFont"/>
                            <w:rFonts w:ascii="Courier New" w:eastAsia="Courier New" w:hAnsi="Courier New" w:cs="Courier New"/>
                            <w:b w:val="0"/>
                            <w:bCs w:val="0"/>
                            <w:i w:val="0"/>
                            <w:iCs w:val="0"/>
                            <w:smallCaps w:val="0"/>
                            <w:color w:val="0000FF"/>
                            <w:sz w:val="22"/>
                            <w:szCs w:val="22"/>
                            <w:bdr w:val="nil"/>
                            <w:rtl w:val="0"/>
                          </w:rPr>
                          <w:t>declare</w:t>
                        </w:r>
                        <w:r>
                          <w:rPr>
                            <w:rStyle w:val="DefaultParagraphFont"/>
                            <w:rFonts w:ascii="Times New Roman" w:eastAsia="Times New Roman" w:hAnsi="Times New Roman" w:cs="Times New Roman"/>
                            <w:b w:val="0"/>
                            <w:bCs w:val="0"/>
                            <w:i w:val="0"/>
                            <w:iCs w:val="0"/>
                            <w:smallCaps w:val="0"/>
                            <w:color w:val="0000FF"/>
                            <w:sz w:val="22"/>
                            <w:szCs w:val="22"/>
                            <w:bdr w:val="nil"/>
                            <w:rtl w:val="0"/>
                          </w:rPr>
                          <w:t> in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When you need to repeatedly use a class from the same namespace, you can shorten the statements you type by adding a clause that indicates a namespace containing the class. You indicate a namespace with a </w:t>
                        </w:r>
                        <w:r>
                          <w:rPr>
                            <w:rStyle w:val="DefaultParagraphFont"/>
                            <w:rFonts w:ascii="Courier New" w:eastAsia="Courier New" w:hAnsi="Courier New" w:cs="Courier New"/>
                            <w:b w:val="0"/>
                            <w:bCs w:val="0"/>
                            <w:i w:val="0"/>
                            <w:iCs w:val="0"/>
                            <w:smallCaps w:val="0"/>
                            <w:color w:val="0000FF"/>
                            <w:sz w:val="22"/>
                            <w:szCs w:val="22"/>
                            <w:bdr w:val="nil"/>
                            <w:rtl w:val="0"/>
                          </w:rPr>
                          <w:t>using</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clause, or </w:t>
                        </w:r>
                        <w:r>
                          <w:rPr>
                            <w:rStyle w:val="DefaultParagraphFont"/>
                            <w:rFonts w:ascii="Courier New" w:eastAsia="Courier New" w:hAnsi="Courier New" w:cs="Courier New"/>
                            <w:b w:val="0"/>
                            <w:bCs w:val="0"/>
                            <w:i w:val="0"/>
                            <w:iCs w:val="0"/>
                            <w:smallCaps w:val="0"/>
                            <w:color w:val="0000FF"/>
                            <w:sz w:val="22"/>
                            <w:szCs w:val="22"/>
                            <w:bdr w:val="nil"/>
                            <w:rtl w:val="0"/>
                          </w:rPr>
                          <w:t>using</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directive.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You should not name files after keywords, and </w:t>
                        </w:r>
                        <w:r>
                          <w:rPr>
                            <w:rStyle w:val="DefaultParagraphFont"/>
                            <w:rFonts w:ascii="Courier New" w:eastAsia="Courier New" w:hAnsi="Courier New" w:cs="Courier New"/>
                            <w:b w:val="0"/>
                            <w:bCs w:val="0"/>
                            <w:i w:val="0"/>
                            <w:iCs w:val="0"/>
                            <w:smallCaps w:val="0"/>
                            <w:color w:val="0000FF"/>
                            <w:sz w:val="22"/>
                            <w:szCs w:val="22"/>
                            <w:bdr w:val="nil"/>
                            <w:rtl w:val="0"/>
                          </w:rPr>
                          <w:t>namespace</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a keyword.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Improving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MVC#.FARR.18.01.07 - Improve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of the following NOT a keyword by the C#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implicit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catch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global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word </w:t>
                        </w:r>
                        <w:r>
                          <w:rPr>
                            <w:rStyle w:val="DefaultParagraphFont"/>
                            <w:rFonts w:ascii="Courier New" w:eastAsia="Courier New" w:hAnsi="Courier New" w:cs="Courier New"/>
                            <w:b w:val="0"/>
                            <w:bCs w:val="0"/>
                            <w:i w:val="0"/>
                            <w:iCs w:val="0"/>
                            <w:smallCaps w:val="0"/>
                            <w:color w:val="0000FF"/>
                            <w:sz w:val="22"/>
                            <w:szCs w:val="22"/>
                            <w:bdr w:val="nil"/>
                            <w:rtl w:val="0"/>
                          </w:rPr>
                          <w:t>implicit</w:t>
                        </w:r>
                        <w:r>
                          <w:rPr>
                            <w:rStyle w:val="DefaultParagraphFont"/>
                            <w:rFonts w:ascii="Times New Roman" w:eastAsia="Times New Roman" w:hAnsi="Times New Roman" w:cs="Times New Roman"/>
                            <w:b w:val="0"/>
                            <w:bCs w:val="0"/>
                            <w:i w:val="0"/>
                            <w:iCs w:val="0"/>
                            <w:smallCaps w:val="0"/>
                            <w:color w:val="0000FF"/>
                            <w:sz w:val="22"/>
                            <w:szCs w:val="22"/>
                            <w:bdr w:val="nil"/>
                            <w:rtl w:val="0"/>
                          </w:rPr>
                          <w:t> is a keyword in C#. Keywords are predefined and reserved identifiers that have special meaning in a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word </w:t>
                        </w:r>
                        <w:r>
                          <w:rPr>
                            <w:rStyle w:val="DefaultParagraphFont"/>
                            <w:rFonts w:ascii="Courier New" w:eastAsia="Courier New" w:hAnsi="Courier New" w:cs="Courier New"/>
                            <w:b w:val="0"/>
                            <w:bCs w:val="0"/>
                            <w:i w:val="0"/>
                            <w:iCs w:val="0"/>
                            <w:smallCaps w:val="0"/>
                            <w:color w:val="0000FF"/>
                            <w:sz w:val="22"/>
                            <w:szCs w:val="22"/>
                            <w:bdr w:val="nil"/>
                            <w:rtl w:val="0"/>
                          </w:rPr>
                          <w:t>catch</w:t>
                        </w:r>
                        <w:r>
                          <w:rPr>
                            <w:rStyle w:val="DefaultParagraphFont"/>
                            <w:rFonts w:ascii="Times New Roman" w:eastAsia="Times New Roman" w:hAnsi="Times New Roman" w:cs="Times New Roman"/>
                            <w:b w:val="0"/>
                            <w:bCs w:val="0"/>
                            <w:i w:val="0"/>
                            <w:iCs w:val="0"/>
                            <w:smallCaps w:val="0"/>
                            <w:color w:val="0000FF"/>
                            <w:sz w:val="22"/>
                            <w:szCs w:val="22"/>
                            <w:bdr w:val="nil"/>
                            <w:rtl w:val="0"/>
                          </w:rPr>
                          <w:t> is a keyword in C#. Keywords are predefined and reserved identifiers that have special meaning in a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Incorrect. The word </w:t>
                        </w:r>
                        <w:r>
                          <w:rPr>
                            <w:rStyle w:val="DefaultParagraphFont"/>
                            <w:rFonts w:ascii="Courier New" w:eastAsia="Courier New" w:hAnsi="Courier New" w:cs="Courier New"/>
                            <w:b w:val="0"/>
                            <w:bCs w:val="0"/>
                            <w:i w:val="0"/>
                            <w:iCs w:val="0"/>
                            <w:smallCaps w:val="0"/>
                            <w:color w:val="0000FF"/>
                            <w:sz w:val="22"/>
                            <w:szCs w:val="22"/>
                            <w:bdr w:val="nil"/>
                            <w:rtl w:val="0"/>
                          </w:rPr>
                          <w:t>static</w:t>
                        </w: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 is a keyword in C#. Keywords are predefined and reserved identifiers that have special meaning in a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Correct. The word </w:t>
                        </w:r>
                        <w:r>
                          <w:rPr>
                            <w:rStyle w:val="DefaultParagraphFont"/>
                            <w:rFonts w:ascii="Courier New" w:eastAsia="Courier New" w:hAnsi="Courier New" w:cs="Courier New"/>
                            <w:b w:val="0"/>
                            <w:bCs w:val="0"/>
                            <w:i w:val="0"/>
                            <w:iCs w:val="0"/>
                            <w:smallCaps w:val="0"/>
                            <w:color w:val="0000FF"/>
                            <w:sz w:val="22"/>
                            <w:szCs w:val="22"/>
                            <w:bdr w:val="nil"/>
                            <w:rtl w:val="0"/>
                          </w:rPr>
                          <w:t>global </w:t>
                        </w:r>
                        <w:r>
                          <w:rPr>
                            <w:rStyle w:val="DefaultParagraphFont"/>
                            <w:rFonts w:ascii="Times New Roman" w:eastAsia="Times New Roman" w:hAnsi="Times New Roman" w:cs="Times New Roman"/>
                            <w:b w:val="0"/>
                            <w:bCs w:val="0"/>
                            <w:i w:val="0"/>
                            <w:iCs w:val="0"/>
                            <w:smallCaps w:val="0"/>
                            <w:color w:val="0000FF"/>
                            <w:sz w:val="22"/>
                            <w:szCs w:val="22"/>
                            <w:bdr w:val="nil"/>
                            <w:rtl w:val="0"/>
                          </w:rPr>
                          <w:t>is not a keyword in C#. Keywords are predefined and reserved identifiers that have special meaning in a language.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Selecting Identifiers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MVC#.FARR.18.01.06 - Select identifiers to use within your 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C# programming language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 programming language was developed as a procedural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only allows specific pieces of data to be treated as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provides constructs for creating components with properties, methods, and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is modeled after the COBOL programming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 is an object-oriented and component-oriented programming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Unlike other programming languages, C# allows every piece of data to be treated as an object and to consistently employ the principles of object-oriented programming.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 provides constructs for creating components with properties, methods, and events, making it an ideal language for modern programming, where building small, reusable components is more important than building huge, stand-alone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 is modeled after the C++ programming language but is considered easier to learn. Some of the most difficult features to understand in C++ have been eliminated in C#.</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MVC#.FARR.18.01.04 - Describe 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logical error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command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command prompt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 of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literal string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 in time compiler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Glossary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MVC#.FARR.18.01.01 - Describe the programming process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MVC#.FARR.18.01.08 - Compile and execute a C# program using the command prompt and using Visual Studio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rules of a high-level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Adding when you should be multiplying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line on which you type a command in a system that uses a text interface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request for input that appears at the beginning of the command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an object's attributes at any point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description of interaction between a method and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series of characters that will be used exactly as 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extend a class to create a more specific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Any combination of spaces, tabs, and carriage returns (blank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Translates intermediate code into executable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attributes and state of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Object-oriented programming (OOP) is an extension of procedural programming. OOP uses variables and methods like procedural programs do, but it focuses on objects. An object is a concrete entity that has attributes and behaviors. The attributes of an object are the features it "has"; the values of an object's attributes constitute the state of the object. For example, attributes of a paycheck include its payee and monetary value, and the state of those attributes might be "Alice Nelson" and $400.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concept of methods in object-oriented programming.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convenience, the individual operations used in a computer program often are grouped into logical units called methods. For example, a series of four or five comparisons and calculations that together determine an employee's federal tax withholding value might be grouped as a method named </w:t>
                  </w:r>
                  <w:r>
                    <w:rPr>
                      <w:rStyle w:val="DefaultParagraphFont"/>
                      <w:rFonts w:ascii="Courier New" w:eastAsia="Courier New" w:hAnsi="Courier New" w:cs="Courier New"/>
                      <w:b w:val="0"/>
                      <w:bCs w:val="0"/>
                      <w:i w:val="0"/>
                      <w:iCs w:val="0"/>
                      <w:smallCaps w:val="0"/>
                      <w:color w:val="000000"/>
                      <w:sz w:val="24"/>
                      <w:szCs w:val="24"/>
                      <w:bdr w:val="nil"/>
                      <w:rtl w:val="0"/>
                    </w:rPr>
                    <w:t>CalculateFederalWithholding()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MVC#.FARR.18.01.02 - Differentiate between procedural and object-oriented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features supported by object-oriented programming?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4"/>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a language to be considered object-oriented, it must support the following features: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Classes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Objects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Encapsulation and Interfaces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Inheritance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Polymorphism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main characteristics of encapsulation.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Like procedural programs, object-oriented programs have variables (attributes) and procedures (methods), but the attributes and methods are encapsulated into objects that are then used much like real-world objects. Encapsulation is the technique of packaging an object's attributes and methods into a cohesive unit that can be used as an undivided entity. Programmers sometimes refer to encapsulation as using a "black box," a device you use without regard for the internal mechanisms. If an object's methods are well written, the user is unaware of the low-level details of how the methods are executed; in such a case, the user must understand only the interface or interaction between the method and object. For example, if you can fill your Automobile with gasoline, it is because you understand the interface between the gas pump nozzle and the vehicle's gas tank opening. You don't need to understand how the pump works or where the gas tank is located inside your vehicle. If you can read your speedometer, it does not matter how the display figure is calculated. In fact, if someone produces a new, more accurate speedometer and inserts it into your Automobile, you don't have to know or care how it operates, as long as the interface remains the same as the previous one. The same principles apply to well-constructed objects used in object-oriented 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main characteristics of inheritance.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Inheritance provides the ability to extend a class so as to create a more specific class. The more specific class contains all the attributes and methods of the more general class, and usually contains new attributes or methods as well. For example, if you have created a </w:t>
                  </w:r>
                  <w:r>
                    <w:rPr>
                      <w:rStyle w:val="DefaultParagraphFont"/>
                      <w:rFonts w:ascii="Courier New" w:eastAsia="Courier New" w:hAnsi="Courier New" w:cs="Courier New"/>
                      <w:b w:val="0"/>
                      <w:bCs w:val="0"/>
                      <w:i w:val="0"/>
                      <w:iCs w:val="0"/>
                      <w:smallCaps w:val="0"/>
                      <w:color w:val="000000"/>
                      <w:sz w:val="24"/>
                      <w:szCs w:val="24"/>
                      <w:bdr w:val="nil"/>
                      <w:rtl w:val="0"/>
                    </w:rPr>
                    <w:t>Dog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class, you might then create a more specific class named </w:t>
                  </w:r>
                  <w:r>
                    <w:rPr>
                      <w:rStyle w:val="DefaultParagraphFont"/>
                      <w:rFonts w:ascii="Courier New" w:eastAsia="Courier New" w:hAnsi="Courier New" w:cs="Courier New"/>
                      <w:b w:val="0"/>
                      <w:bCs w:val="0"/>
                      <w:i w:val="0"/>
                      <w:iCs w:val="0"/>
                      <w:smallCaps w:val="0"/>
                      <w:color w:val="000000"/>
                      <w:sz w:val="24"/>
                      <w:szCs w:val="24"/>
                      <w:bdr w:val="nil"/>
                      <w:rtl w:val="0"/>
                    </w:rPr>
                    <w:t>ShowDog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Each instance of the </w:t>
                  </w:r>
                  <w:r>
                    <w:rPr>
                      <w:rStyle w:val="DefaultParagraphFont"/>
                      <w:rFonts w:ascii="Courier New" w:eastAsia="Courier New" w:hAnsi="Courier New" w:cs="Courier New"/>
                      <w:b w:val="0"/>
                      <w:bCs w:val="0"/>
                      <w:i w:val="0"/>
                      <w:iCs w:val="0"/>
                      <w:smallCaps w:val="0"/>
                      <w:color w:val="000000"/>
                      <w:sz w:val="24"/>
                      <w:szCs w:val="24"/>
                      <w:bdr w:val="nil"/>
                      <w:rtl w:val="0"/>
                    </w:rPr>
                    <w:t>ShowDog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class would contain all the attributes and methods of a </w:t>
                  </w:r>
                  <w:r>
                    <w:rPr>
                      <w:rStyle w:val="DefaultParagraphFont"/>
                      <w:rFonts w:ascii="Courier New" w:eastAsia="Courier New" w:hAnsi="Courier New" w:cs="Courier New"/>
                      <w:b w:val="0"/>
                      <w:bCs w:val="0"/>
                      <w:i w:val="0"/>
                      <w:iCs w:val="0"/>
                      <w:smallCaps w:val="0"/>
                      <w:color w:val="000000"/>
                      <w:sz w:val="24"/>
                      <w:szCs w:val="24"/>
                      <w:bdr w:val="nil"/>
                      <w:rtl w:val="0"/>
                    </w:rPr>
                    <w:t>Dog</w:t>
                  </w:r>
                  <w:r>
                    <w:rPr>
                      <w:rStyle w:val="DefaultParagraphFont"/>
                      <w:rFonts w:ascii="Times New Roman" w:eastAsia="Times New Roman" w:hAnsi="Times New Roman" w:cs="Times New Roman"/>
                      <w:b w:val="0"/>
                      <w:bCs w:val="0"/>
                      <w:i w:val="0"/>
                      <w:iCs w:val="0"/>
                      <w:smallCaps w:val="0"/>
                      <w:color w:val="000000"/>
                      <w:sz w:val="24"/>
                      <w:szCs w:val="24"/>
                      <w:bdr w:val="nil"/>
                      <w:rtl w:val="0"/>
                    </w:rPr>
                    <w:t>, along with additional methods or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MVC#.FARR.18.01.03 - Describe the features of object-oriented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you compare C# with Java?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is very similar to Java because Java was also based on C++. However, C# is more truly object-oriented. Unlike in Java, every piece of data in C# is an object, providing all data with increased functionality. In Java, simple data types are not objects; therefore, they do not work with built-in methods. Additionally, in Java, data can only be passed to and from methods using a copy; C# omits this limitation.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MVC#.FARR.18.01.04 - Describe the C# programming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components of a 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 method in C# contains a header and a body. A method header includes the method name and information about what will pass into and be returned from a method. The method body of every method is contained within a pair of curly braces and includes all the instructions executed by the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meaning of the keyword static in C# in a method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C#, the reserved keyword </w:t>
                  </w:r>
                  <w:r>
                    <w:rPr>
                      <w:rStyle w:val="DefaultParagraphFont"/>
                      <w:rFonts w:ascii="Courier New" w:eastAsia="Courier New" w:hAnsi="Courier New" w:cs="Courier New"/>
                      <w:b w:val="0"/>
                      <w:bCs w:val="0"/>
                      <w:i w:val="0"/>
                      <w:iCs w:val="0"/>
                      <w:smallCaps w:val="0"/>
                      <w:color w:val="000000"/>
                      <w:sz w:val="24"/>
                      <w:szCs w:val="24"/>
                      <w:bdr w:val="nil"/>
                      <w:rtl w:val="0"/>
                    </w:rPr>
                    <w:t>static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indicates that the method will be executed through a class-not by a variety of objects. It means that you do not need to create an object to use the method; rather, the method is invoked using the class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Writing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MVC#.FARR.18.01.05 - Write a C# program that produces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requirements when choosing an identifier for a 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can define a C# class using any identifier you need, as long as it meets the following requirements: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An identifier must begin with an underscore, the "at" sign (@), or a letter. (Letters include foreign-alphabet letters, which are contained in the set of characters known as Unicode.)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An identifier can contain only letters, digits, underscores, and the "at" sign (@). It cannot contain spaces or any other punctuation or special characters such as #, $, or &amp;.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 identifier cannot be a C# reserved keyword, such as </w:t>
                  </w:r>
                  <w:r>
                    <w:rPr>
                      <w:rStyle w:val="DefaultParagraphFont"/>
                      <w:rFonts w:ascii="Courier New" w:eastAsia="Courier New" w:hAnsi="Courier New" w:cs="Courier New"/>
                      <w:b w:val="0"/>
                      <w:bCs w:val="0"/>
                      <w:i w:val="0"/>
                      <w:iCs w:val="0"/>
                      <w:smallCaps w:val="0"/>
                      <w:color w:val="000000"/>
                      <w:sz w:val="24"/>
                      <w:szCs w:val="24"/>
                      <w:bdr w:val="nil"/>
                      <w:rtl w:val="0"/>
                    </w:rPr>
                    <w:t>class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Courier New" w:eastAsia="Courier New" w:hAnsi="Courier New" w:cs="Courier New"/>
                      <w:b w:val="0"/>
                      <w:bCs w:val="0"/>
                      <w:i w:val="0"/>
                      <w:iCs w:val="0"/>
                      <w:smallCaps w:val="0"/>
                      <w:color w:val="000000"/>
                      <w:sz w:val="24"/>
                      <w:szCs w:val="24"/>
                      <w:bdr w:val="nil"/>
                      <w:rtl w:val="0"/>
                    </w:rPr>
                    <w:t>void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(Actually, you can use a keyword as an identifier if you precede it with an "at" sign, as in </w:t>
                  </w:r>
                  <w:r>
                    <w:rPr>
                      <w:rStyle w:val="DefaultParagraphFont"/>
                      <w:rFonts w:ascii="Courier New" w:eastAsia="Courier New" w:hAnsi="Courier New" w:cs="Courier New"/>
                      <w:b w:val="0"/>
                      <w:bCs w:val="0"/>
                      <w:i w:val="0"/>
                      <w:iCs w:val="0"/>
                      <w:smallCaps w:val="0"/>
                      <w:color w:val="000000"/>
                      <w:sz w:val="24"/>
                      <w:szCs w:val="24"/>
                      <w:bdr w:val="nil"/>
                      <w:rtl w:val="0"/>
                    </w:rPr>
                    <w:t>@class</w:t>
                  </w:r>
                  <w:r>
                    <w:rPr>
                      <w:rStyle w:val="DefaultParagraphFont"/>
                      <w:rFonts w:ascii="Times New Roman" w:eastAsia="Times New Roman" w:hAnsi="Times New Roman" w:cs="Times New Roman"/>
                      <w:b w:val="0"/>
                      <w:bCs w:val="0"/>
                      <w:i w:val="0"/>
                      <w:iCs w:val="0"/>
                      <w:smallCaps w:val="0"/>
                      <w:color w:val="000000"/>
                      <w:sz w:val="24"/>
                      <w:szCs w:val="24"/>
                      <w:bdr w:val="nil"/>
                      <w:rtl w:val="0"/>
                    </w:rPr>
                    <w:t>. An identifier with an @ prefix is a verbatim identifier. This feature allows you to use code written in other languages that do not have the same set of reserved keywords. However, when you write original C# programs, you should not use the keywords as identifiers.)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Selecting Identifiers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MVC#.FARR.18.01.06 - Select identifiers to use within your 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types of comments supported by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three types of comments in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Line comments start with two forward slashes (//) and continue to the end of the current line. Line comments can appear on a line by themselves, or they can occupy part of a line following executable 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Block comments start with a forward slash and an asterisk (/*) and end with an asterisk and a forward slash (*/ ). Block comments can appear on a line by themselves, on a line before executable code, or after executable code. When a comment is long, block comments can extend across as many lines as needed.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 also supports a special type of comment used to create documentation from within a program. These comments, called XML-documentation format comments, use a special set of tags within angle brackets (&lt;&gt;). (XML stands for Extensible Markup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Improving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MVC#.FARR.18.01.07 - Improve programs by adding comments and using the System namespace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5/16/2017 12:52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11/15/2019 3:43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 A First Program Using 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 First Program Using 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