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nature of management is to control and dictate others in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Recognizing the value of employees involves the organizing role of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Allocating resources across the organization is part of the organizing management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How an organization goes about accomplishing a plan is a key part of the management function of controlling.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Where the organization wants to be in the future and how to get there defines controlling.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influence to motivate employees to achieve the organization's goals refers to controlling.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Organizing means defining goals for future organizational performance and deciding on the tasks and resources needed to attain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 involves monitoring employee's activities and taking corrective action as necessary.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Leading is the use of influence to motivate employees to achieve organizational goals.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an organization is deliberately structured, it is designed to achieve some outcome, such as making a profit.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An organization is a social entity that is goal directed and deliberately structured.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Efficiency refers to the degree to which the organization achieves a stated objective.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All managers have to pay attention to costs and according to research, the best way to improve organizational effectiveness is by severe cost cutting.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ultimate responsibility of managers is to achieve high performance by balancing efficiency and effectiveness.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Efficiency can be calculated as the amount of resources used to produce a product or service.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To perform effectively, all managers must possess conceptual, human, and technical skills, though the degree of each skill necessary at different levels of an organization may vary.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Only the top managers in organizations need conceptual skills since it involves planning.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A manager's ability to work with and through other people and to work effectively as a group member is called human skills.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 are most important at lower organizational levels while conceptual skills become more important as managers move up the organizational hierarchy.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biggest mistakes during turbulent times is managers' failure to comprehend and adapt to the rapid pace of change in the world around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ability to motivate others is considered a technical management skill.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Managers use conceptual, human, and technical skills to perform the four management functions of planning, organizing, leading, and controlling in all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managers are responsible for setting organizational goals, defining strategies for achieving them, and making decisions that affect the entire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Facilitating individual employee performance is an important role for top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Juan, as a division manager, is generally concerned with the near future and is expected to establish good relationships with peers around the organization, encourage teamwork, and resolve conflicts. Juan can be described as a middle manager.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A human resource manager would be considered a staff manager.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Antonio is head of the advertising department at Terrific Tortillas Inc. He can be described as a general manager.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First line managers are the managers who have the responsibility for making the significant strategic policy decisions, often with staff managers assisting them in these decisions.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Staff managers are responsible for the manufacturing and marketing departments that make or sell the products or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 least enjoy activities such as controlling subordinates and managing time pressures.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MGMT.DAFT.12.01-06 - 01-06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individual performer is a generalist and coordinates a broad range of activities.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MGMT.DAFT.12.01-06 - 01-06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Becoming a successful manager means thinking in terms of building teams and networks, becoming a motivator and organizer within a highly interdependent system of people and 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MGMT.DAFT.12.01-06 - 01-06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Most top executives routinely work at least 12 hours a day and spend 50 percent or more of their time traveling.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MGMT.DAFT.12.01-06 - 01-06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A manager forwards information to other organization members in the disseminator role.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MGMT.DAFT.12.02-03 - 02-03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spokesperson role, a manager forwards information to other organization members.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MGMT.DAFT.12.02-03 - 02-03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informational roles that managers perform include monitor, disseminator, and spokesperson.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MGMT.DAFT.12.02-03 - 02-03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figurehead role, the manager performs ceremonial and symbolic duties.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MGMT.DAFT.12.02-03 - 02-03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disturbance handler role involves the initiation of change, thinking about the future and how to get there.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MGMT.DAFT.12.02-03 - 02-03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In a monitor role, the manager trasmits current information to others, both outside and inside the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MGMT.DAFT.12.02-03 - 02-03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Managers in small businesses tend to emphasize roles different from those of managers in large corporations.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MGMT.DAFT.12.01-08 - 01-08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Not-for-profit organizations, such as The Red Cross and the Girl Scouts, represent a major application of management talent.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MGMT.DAFT.12.01-08 - 01-08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We might expect managers in nonprofit organizations to place more emphasis on the roles of spokesperson, leader, and resource allocator.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MGMT.DAFT.12.01-08 - 01-08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The rise of virtual work has led to a decline in organizational hierarchies.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Technological advances have resulted in employees becoming more empowered.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Today’s managers rely on “management by keeping tabs” and play the role of a controller instead of an enabler.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The nature of management is to cope with _____ and far-reaching challenges.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diverse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Success in the new workplace depends on the strength and quality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teams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followers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collaborative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vendors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Without _____, no company can survive over the long run.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cost-cutting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outsourcing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command-and-control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quality teamwork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innovation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Regina, owner and operator of a small restaurant, believes that her most important task as manager is establishing goals for the restaurant and deciding what must be done to achieve them. This involves which aspect of what managers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Motivating and communicating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Measuring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Setting objectives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important ideas in the text's definition of management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management functions of planning, organizing, leading, and 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attainment of societal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effectiveness is more important than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is unique to for-profit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 is more important than effectiveness.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senior managers at Gap, Inc. decided to become the number one service-quality clothing company in the world, they were engaging in the management function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dreaming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function of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Raw materials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Effectiveness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Robert, a top-level manager at an advertising agency, spends a significant part of his work day identifying goals for future organizational performance and deciding how to use resources to attain these goals. This involves which management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Delegating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Selecting goals and ways to attain them refers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staffing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these can best describe organizing?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Assigning responsibility for task accomplishment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influence to motivate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Monitoring activities and making corrections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Selecting goals and ways to attain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function of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Performance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How an organization goes about accomplishing a plan is a key part of the management function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motivating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Terry Doyle of CommuniCom, Inc. created smaller, more independent maintenance units, he was performing the function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relations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Using influence to motivate employees describes which of these functions?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these is the use of influence to motivate employees to achieve organizational goals?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Staffing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Amanda Rowley, President of Autos-R-Us, recognizes the factory employees for their outstanding performance at the monthly awards banquet on the shop floor by presenting a plaque and a check for $100. She is engaging in the management function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bribery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Problems within the finance industry in 2008 have been attributed to a breakdown in which managerial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Delegating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Monitoring activities and making corrections are part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staffing.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Tool Techies, Inc. uses phone surveys of customers to gather information about service and quality. This is an example of the management function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the management function concerned with monitoring employees' activities, keeping the organization on track toward its goals, and making corrections as needed.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 allocation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Troy measures his employees' performance and compares their performance against the goals he set for them, he is performing which of these functions?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Staffing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A social entity that is goal directed and deliberately structured is referred to as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task.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By definition, an organization is considered _____ because it is made up of two or more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social entity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goal-directed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deliberately structured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degree to which an organization achieves a stated goal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skill.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refers to the amount of resources used to achieve an organization's goal?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For a widget manufacturing company, worker-hours per widget is a measure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effectiveness.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Jessica was recently praised by her supervisor for displaying superior customer service during an encounter with a problem customer. This is an example of organizational: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processing.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goal-setting.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Stefan, a supermarket cashier, recently received an award for having the highest scan rate among all cashiers. This is an example of organizational: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goal-setting.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human, and technical skills are important to which managerial level?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First-line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skills is the cognitive ability to see the organization as a whole and the relationship among its parts.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 allocation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Negotiation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text, what are the skills used by managers when performing the four functions of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interpersonal, and organizational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 problem-solving, and technical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Analytical, interpersonal, and financial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human, and technical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 strategic, and innovative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Within her role as a small business consultant, Alexa analyzes how organizations fit into their industries, the communities, and the broader social environment. This type of analysis involves which management skill?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Delegation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Juan Perez is the President of WV Railroad. His organization faces issues related to the environment, government regulation, and competition. He will need to rely primarily on 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are most important at the top management level.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A manager's _____ skill is demonstrated in the way a manager relates to other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Sabrina recently helped her subordinates at work resolve an interpersonal conflict by listening to the problem and serving as a mediator. This is an example of use of which management skill?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skill is the manager's ability to work with and through other people and to work effectively as a group member?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Intellectual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skill includes specialized knowledge and analytical ability?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most important at lower organizational levels?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Organizations often lose good employees because front-line managers fail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give direction.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offer challenge.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show respect.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show recognition.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listen to new ideas.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the understanding of and proficiency in the performance of specific tasks.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skill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skill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skill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The biggest mistake that many managers make is the failure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clarify direction.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communicate effectively.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display compassion to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employee recognition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 on productivity.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Critical management missteps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poor communication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reactionary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inability to build a team.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failure to adapt.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responsible for the entire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First-line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 managers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not a force affecting transition from the old workplace to the new workplace.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Insourcing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Workforce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main concern of first-level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Monitoring the external environment and determining the best strategy to be competitive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Putting top management plans into action across the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Allocating resources and coordinating teams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Linking groups of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Facilitating individual performance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Sally is vice president of administration at a large non-profit charity for animals. She most likely falls within which management level?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Line employee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Staff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important responsibilities for _____ managers include communicating a shared vision for the organization and shaping corporate culture.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Marley is the executive director of the local Community for Critters. Her level in the management hierarchy is that of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first-line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consultant.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Consider the following three managers from Outrageous Outfitters, Inc. Tiffany Blanchard is the president, Timothy Thompson is the director of marketing, and Karen Baxter is a maintenance supervisor. 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Karen Baxter does more planning than Tiffany Blanchard.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Timothy Thompson does more leading than Karen Baxter.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Tiffany Blanchard does more controlling than Timothy Thompson.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Tiffany Blanchard does more planning than Karen Baxter.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Donna Hyde is the head of the finance department at Muumuu Manufacturing, Inc. Her level in the management hierarchy is that of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first-line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chief executive officer.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Patty Rohrer is the director of human resources at Pet Grooming, Inc. She can be best described as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level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first-line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 manager.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managers are responsible for departments that perform a single functional task and have employees with similar training and skills.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Today's middle manager is responsible for creating a _____ rather than managing the flow of information up and down the hierarchy.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vertical chain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horizontal 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diagonal system of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spiral 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chaos-based evaluation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Kyle Erckard, manager of the jewelry division of a major dept. store, coordinated the work of several people across several departments to accomplish a $500,000 fundraising for an animal shelter. He can best be described in his fundraising activities as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first-line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operative manager.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Terrance's position as a project manager?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is responsible for several departments that perform different functions.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is required to have significant human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is responsible for self-contained division and all the departments within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supervises employees with similar training and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Temporary management professionals responsible for a temporary work project that involves the participation of people from various functions and levels of the organization are called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interim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 line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 managers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Calvin Strine is the office manager of a local accounting firm. His level in the management hierarchy is that of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first-line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consultant.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Stacey's position as a functional manager?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is responsible for several departments that perform different functions.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organizes people across departments to perform a specific task.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is responsible for a self-contained division and all the departments within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supervises employees with similar training and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these managers are responsible for the manufacturing and marketing departments that make or sell the product or service?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these managers are in charge of departments such as finance and HR that support line departments?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Staff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are responsible for departments that perform a single task and have employees with similar training skills.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First-Line managers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Taylor Brittingham is a general manager. Which of the following best describes her position?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is responsible for several departments that perform different functions.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organizes people across departments to perform a specific task.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is responsible for one specific department (e.g., marketing).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supervises employees with similar training and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things managers enjoy doing the most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 activities.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 for future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hiring new employees.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MGMT.DAFT.12.01-06 - 01-06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 shows that managers enjoy all of the following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networking.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innovation.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managing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MGMT.DAFT.12.01-06 - 01-06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Of all management duties, one of the things managers like the least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 activities.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 for future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handling paperwork.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networking.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MGMT.DAFT.12.01-06 - 01-06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individual performer is a _____; whereas, the manager has to be a(n)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specialist; generalist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 doer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generalist; specialist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producer; expert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communicator; operator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MGMT.DAFT.12.01-06 - 01-06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Shyloh is a research analyst who gets things done mostly through her own efforts, relying on herself rather than others. Shyloh can best be described as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first-line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 performer.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 manager.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MGMT.DAFT.12.01-06 - 01-06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individual identity includes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Generalist, coordinates diverse tasks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Gets things done through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Works relatively independently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network builder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Works in highly interdependent manner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includes the manager identity?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Specialist, performs specific tasks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Gets things done through own efforts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individual actor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network builder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Works relatively independently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MGMT.DAFT.12.01-06 - 01-06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Being a successful manager means thinking in terms of all of the following,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 teams.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generating the most profit.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becoming a motivator.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becoming an organizer.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establishing networks.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MGMT.DAFT.12.01-06 - 01-06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Managers shift gears quickly and therefore, the average time spent on any one activity is less than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nine minutes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hour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workday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half hour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half day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MGMT.DAFT.12.01-06 - 01-06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one of the conceptual categories of managerial roles Mintzberg defined?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Intrapersonal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managerial roles defined by Mintzberg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MGMT.DAFT.12.02-03 - 02-03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To meet the needs of the organization, all managers carry out the three major categories of roles. They are: _____, _____, and _____ roles.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 figurehead, liaison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 monitor, spokesperson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disseminator, entrepreneurial, disturbance handler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decisional, spokesperson, 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informational, interpersonal, decisional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MGMT.DAFT.12.02-03 - 02-03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informational role, according to Mintzberg?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Disturbance handler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Figurehead role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MGMT.DAFT.12.02-03 - 02-03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Gail Griffith, manager of the finance division, distributes relevant information everyday to all her employees enabling them to make quality decisions. Gail is performing which of the following roles?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Disseminator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Spokesperson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Disturbance handler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Figurehead role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MGMT.DAFT.12.02-03 - 02-03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president of Pepsi Company is the keynote speaker at a retirement dinner for a long time bottler. This is an example of which of the following roles?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Liaison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Figurehead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Negotiator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 role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MGMT.DAFT.12.02-03 - 02-03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Mintzberg, when Amanda attends a subordinate's wedding she is performing which of these roles?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Spokesperson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Liaison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MGMT.DAFT.12.02-03 - 02-03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role of the negotiator?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negotiator role involves formal negotiations and bargaining to attain outcomes for the manager's unit of responsibility.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negotiator role involves seeking current information from many 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negotiator role involves the initiation of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negotiator role involves resolving conflicts among subordinates or between the manager's department and other departments.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negotiator role pertains to the development of information sources both inside and outside the organization.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MGMT.DAFT.12.02-03 - 02-03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If Bradley Hak is responsible for maintaining information links both inside and outside organizations by using mail, phone calls, and conducting meetings as daily activities, he would be considered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negotiator.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spokesperson.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MGMT.DAFT.12.02-03 - 02-03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decisional role?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Negotiator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 allocator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Disturbance handler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Liaison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MGMT.DAFT.12.02-03 - 02-03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role involves resolving conflicts among subordinates between the managers department and other departments.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 allocator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negotiator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disturbance handler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MGMT.DAFT.12.02-03 - 02-03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Mintzberg, which of these is an interpersonal role?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Negotiator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Disturbance handler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Spokesperson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MGMT.DAFT.12.02-03 - 02-03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129. </w:t>
            </w:r>
            <w:r>
              <w:rPr>
                <w:rStyle w:val="DefaultParagraphFont"/>
                <w:rFonts w:ascii="Times New Roman" w:eastAsia="Times New Roman" w:hAnsi="Times New Roman" w:cs="Times New Roman"/>
                <w:b w:val="0"/>
                <w:bCs w:val="0"/>
                <w:i w:val="0"/>
                <w:iCs w:val="0"/>
                <w:smallCaps w:val="0"/>
                <w:color w:val="000000"/>
                <w:sz w:val="22"/>
                <w:szCs w:val="22"/>
                <w:bdr w:val="nil"/>
                <w:rtl w:val="0"/>
              </w:rPr>
              <w:t>Maintaining information links are the activities consistent with the _____ role.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spokesperson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MGMT.DAFT.12.02-03 - 02-03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roles involve bargaining with others to meet the unit or departmental goals?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Negotiator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 allocator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MGMT.DAFT.12.02-03 - 02-03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131. </w:t>
            </w:r>
            <w:r>
              <w:rPr>
                <w:rStyle w:val="DefaultParagraphFont"/>
                <w:rFonts w:ascii="Times New Roman" w:eastAsia="Times New Roman" w:hAnsi="Times New Roman" w:cs="Times New Roman"/>
                <w:b w:val="0"/>
                <w:bCs w:val="0"/>
                <w:i w:val="0"/>
                <w:iCs w:val="0"/>
                <w:smallCaps w:val="0"/>
                <w:color w:val="000000"/>
                <w:sz w:val="22"/>
                <w:szCs w:val="22"/>
                <w:bdr w:val="nil"/>
                <w:rtl w:val="0"/>
              </w:rPr>
              <w:t>If a manager finds a severe decline in employee morale and direction, they may need to spend more time in the _____ role.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negotiator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 allocator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MGMT.DAFT.12.02-03 - 02-03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role of the liaison?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liaison role pertains to decisions about how to allocate people, time, equipment, money, and other resources to attain desired outcomes.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liaison role involves the initiation of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liaison role pertains to the development of information sources both inside and outside the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liaison role involves handling ceremonial and symbolic activities for the department or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liaison role involves formal negotiations and bargaining to attain outcomes for the manager's unit of responsibility.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MGMT.DAFT.12.02-03 - 02-03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133. </w:t>
            </w:r>
            <w:r>
              <w:rPr>
                <w:rStyle w:val="DefaultParagraphFont"/>
                <w:rFonts w:ascii="Times New Roman" w:eastAsia="Times New Roman" w:hAnsi="Times New Roman" w:cs="Times New Roman"/>
                <w:b w:val="0"/>
                <w:bCs w:val="0"/>
                <w:i w:val="0"/>
                <w:iCs w:val="0"/>
                <w:smallCaps w:val="0"/>
                <w:color w:val="000000"/>
                <w:sz w:val="22"/>
                <w:szCs w:val="22"/>
                <w:bdr w:val="nil"/>
                <w:rtl w:val="0"/>
              </w:rPr>
              <w:t>If a manager finds several new competitors on the horizon, they may need to spend more time in the which role?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Negotiator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 allocator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MGMT.DAFT.12.02-03 - 02-03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roles that a small business manager may emphasize over their counterpart in a large organization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processing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spokesperson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 allocator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MGMT.DAFT.12.01-08 - 01-08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w:t>
            </w:r>
            <w:r>
              <w:rPr>
                <w:rStyle w:val="DefaultParagraphFont"/>
                <w:rFonts w:ascii="Times New Roman" w:eastAsia="Times New Roman" w:hAnsi="Times New Roman" w:cs="Times New Roman"/>
                <w:b w:val="0"/>
                <w:bCs w:val="0"/>
                <w:i w:val="0"/>
                <w:iCs w:val="0"/>
                <w:smallCaps w:val="0"/>
                <w:color w:val="000000"/>
                <w:sz w:val="22"/>
                <w:szCs w:val="22"/>
                <w:bdr w:val="nil"/>
                <w:rtl w:val="0"/>
              </w:rPr>
              <w:t>Since not-for-profit organizations do not have a conventional _____, managers may struggle with the question of what constitutes results and effectiveness.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hierarchy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bottom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decision-making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MGMT.DAFT.12.01-08 - 01-08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136. </w:t>
            </w:r>
            <w:r>
              <w:rPr>
                <w:rStyle w:val="DefaultParagraphFont"/>
                <w:rFonts w:ascii="Times New Roman" w:eastAsia="Times New Roman" w:hAnsi="Times New Roman" w:cs="Times New Roman"/>
                <w:b w:val="0"/>
                <w:bCs w:val="0"/>
                <w:i w:val="0"/>
                <w:iCs w:val="0"/>
                <w:smallCaps w:val="0"/>
                <w:color w:val="000000"/>
                <w:sz w:val="22"/>
                <w:szCs w:val="22"/>
                <w:bdr w:val="nil"/>
                <w:rtl w:val="0"/>
              </w:rPr>
              <w:t>A manager in for-profit business focuses primarily on _____, while a manager of a non-profit focuses on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bottom-line; employee morale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bottom-line; social impact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profitability; customer satisfaction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share; the bottom-line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satisfaction; organization reputation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MGMT.DAFT.12.01-08 - 01-08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characteristic of a traditional management approach?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play the role of an enabler.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supervise team members’ tasks.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constantly mobilize for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lead and empower teams.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encourage conversation and collaboration.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138. 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Managers, in today's work environment, rely less on _____ and more on _____ leadership.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coordination and communication; control and command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autocratic; empowering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empowerment and innovation; productivity and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effectiveness and efficiency; quality and profit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ethics and social responsibility; profit and cost-savings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139. </w:t>
            </w:r>
            <w:r>
              <w:rPr>
                <w:rStyle w:val="DefaultParagraphFont"/>
                <w:rFonts w:ascii="Times New Roman" w:eastAsia="Times New Roman" w:hAnsi="Times New Roman" w:cs="Times New Roman"/>
                <w:b w:val="0"/>
                <w:bCs w:val="0"/>
                <w:i w:val="0"/>
                <w:iCs w:val="0"/>
                <w:smallCaps w:val="0"/>
                <w:color w:val="000000"/>
                <w:sz w:val="22"/>
                <w:szCs w:val="22"/>
                <w:bdr w:val="nil"/>
                <w:rtl w:val="0"/>
              </w:rPr>
              <w:t>The nature of management is to cope with _____ and far-reaching challenges.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the attainment of organizational goals in an effective and efficient manner through planning, organizing, leading, and controlling organizational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concerned with defining goals for future organizational performance.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142. 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involves assigning tasks, grouping tasks into departments, delegating authority, and allocating resources across the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143. 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management function that involves the use of influence to motivate employees to achieve the organization's goals is referred to as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the management function concerned with monitoring employees' activities, keeping the organization on track toward its goals, and making corrections as needed.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145. </w:t>
            </w:r>
            <w:r>
              <w:rPr>
                <w:rStyle w:val="DefaultParagraphFont"/>
                <w:rFonts w:ascii="Times New Roman" w:eastAsia="Times New Roman" w:hAnsi="Times New Roman" w:cs="Times New Roman"/>
                <w:b w:val="0"/>
                <w:bCs w:val="0"/>
                <w:i w:val="0"/>
                <w:iCs w:val="0"/>
                <w:smallCaps w:val="0"/>
                <w:color w:val="000000"/>
                <w:sz w:val="22"/>
                <w:szCs w:val="22"/>
                <w:bdr w:val="nil"/>
                <w:rtl w:val="0"/>
              </w:rPr>
              <w:t>A social entity that is goal directed and deliberately structured is called a(n)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146. 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degree to which the organization achieves a stated goal is called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effectiveness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147. 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_____ refers to the amount of resources used to achieve an organizational goal.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skills refers to the cognitive ability to see the organization as a whole and the relationship among its parts.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149. </w:t>
            </w: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 are especially important for _____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skills refers to the manager's ability to work with and through other people and to work effectively as a group member.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skills refers to the understanding and proficiency in the performance of specific tasks.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152. </w:t>
            </w:r>
            <w:r>
              <w:rPr>
                <w:rStyle w:val="DefaultParagraphFont"/>
                <w:rFonts w:ascii="Times New Roman" w:eastAsia="Times New Roman" w:hAnsi="Times New Roman" w:cs="Times New Roman"/>
                <w:b w:val="0"/>
                <w:bCs w:val="0"/>
                <w:i w:val="0"/>
                <w:iCs w:val="0"/>
                <w:smallCaps w:val="0"/>
                <w:color w:val="000000"/>
                <w:sz w:val="22"/>
                <w:szCs w:val="22"/>
                <w:bdr w:val="nil"/>
                <w:rtl w:val="0"/>
              </w:rPr>
              <w:t>Department heads and division managers are examples of _____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managers are directly responsible for the production of goods and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First-line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154. 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is responsible for a temporary work project that involves the participation of people from various functions and levels of the organization, and perhaps from outside the company as well.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manager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are responsible for departments that perform a single functional task and have employees with similar training and skills.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 managers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are responsible for several departments that perform different functions.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 managers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157. 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individual performer is a(n) _____; whereas, the manager has to be a(n)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specialist; generalist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158. 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_____ role, managers seek and receive information, scan periodicals and reports, and maintain personal contacts.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MGMT.DAFT.12.02-03 - 02-03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159. 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_____ role, managers initiate improvement projects, identify new ideas, and delegate idea responsibility to others.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MGMT.DAFT.12.02-03 - 02-03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160. 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would be responsible for performing ceremonial and symbolic duties such as greeting visitors and signing legal documents.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figurehead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MGMT.DAFT.12.02-03 - 02-03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161. 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role involves deciding who gets what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 allocator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MGMT.DAFT.12.02-03 - 02-03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162. </w:t>
            </w:r>
            <w:r>
              <w:rPr>
                <w:rStyle w:val="DefaultParagraphFont"/>
                <w:rFonts w:ascii="Times New Roman" w:eastAsia="Times New Roman" w:hAnsi="Times New Roman" w:cs="Times New Roman"/>
                <w:b w:val="0"/>
                <w:bCs w:val="0"/>
                <w:i w:val="0"/>
                <w:iCs w:val="0"/>
                <w:smallCaps w:val="0"/>
                <w:color w:val="000000"/>
                <w:sz w:val="22"/>
                <w:szCs w:val="22"/>
                <w:bdr w:val="nil"/>
                <w:rtl w:val="0"/>
              </w:rPr>
              <w:t>If a manager finds several new competitors on the horizon, he or she may need to spend more time in the _____ role.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MGMT.DAFT.12.02-03 - 02-03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163. 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roles that a small business owner may emphasize over their counterpart in a large organization is that of a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spokesperson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MGMT.DAFT.12.02-03 - 02-03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Scenario - Barry Miller</w:t>
            </w:r>
            <w:r>
              <w:rPr>
                <w:rStyle w:val="DefaultParagraphFont"/>
                <w:rFonts w:ascii="Times New Roman" w:eastAsia="Times New Roman" w:hAnsi="Times New Roman" w:cs="Times New Roman"/>
                <w:b/>
                <w:bCs/>
                <w:i w:val="0"/>
                <w:iCs w:val="0"/>
                <w:smallCaps w:val="0"/>
                <w:color w:val="000000"/>
                <w:sz w:val="22"/>
                <w:szCs w:val="22"/>
                <w:bdr w:val="nil"/>
                <w:rtl w:val="0"/>
              </w:rPr>
              <w:br/>
            </w:r>
            <w: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promotion to first line manager took place just six weeks ago for Barry Miller. He was well qualified for the promotion, but the new job still required a lot of training. One of the challenges has been to coordinate the production of his team with the needs of the sales department and with the availability of raw materials from his suppliers. Setting priorities and developing schedules to accomplish the work is a part of Barry's job that he has really enjoyed. The challenges to maintain high rapport and to build a strong team with his employees have already brought him a lot of satisfaction. In reflecting about the last six weeks, Barry concludes that he is very happy about his new job.</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164. </w:t>
            </w:r>
            <w:r>
              <w:rPr>
                <w:rStyle w:val="DefaultParagraphFont"/>
                <w:rFonts w:ascii="Times New Roman" w:eastAsia="Times New Roman" w:hAnsi="Times New Roman" w:cs="Times New Roman"/>
                <w:b w:val="0"/>
                <w:bCs w:val="0"/>
                <w:i w:val="0"/>
                <w:iCs w:val="0"/>
                <w:smallCaps w:val="0"/>
                <w:color w:val="000000"/>
                <w:sz w:val="22"/>
                <w:szCs w:val="22"/>
                <w:bdr w:val="nil"/>
                <w:rtl w:val="0"/>
              </w:rPr>
              <w:t>In his job, Barry needs to:</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0"/>
              <w:gridCol w:w="8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35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plan.</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35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35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lead.</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35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35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165. 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managerial skill that is least important at Barry's middle-level management position is: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0"/>
              <w:gridCol w:w="8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35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35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human.</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35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35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skills are vital.</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35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skills are important.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166. </w:t>
            </w:r>
            <w:r>
              <w:rPr>
                <w:rStyle w:val="DefaultParagraphFont"/>
                <w:rFonts w:ascii="Times New Roman" w:eastAsia="Times New Roman" w:hAnsi="Times New Roman" w:cs="Times New Roman"/>
                <w:b w:val="0"/>
                <w:bCs w:val="0"/>
                <w:i w:val="0"/>
                <w:iCs w:val="0"/>
                <w:smallCaps w:val="0"/>
                <w:color w:val="000000"/>
                <w:sz w:val="22"/>
                <w:szCs w:val="22"/>
                <w:bdr w:val="nil"/>
                <w:rtl w:val="0"/>
              </w:rPr>
              <w:t>By maintaining information links, Barry Miller was exhibiting the interpersonal role of:</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0"/>
              <w:gridCol w:w="8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35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figurehead.</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35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leader.</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35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liaison.</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35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35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spokesperson.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MGMT.DAFT.12.02-03 - 02-03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167. </w:t>
            </w:r>
            <w:r>
              <w:rPr>
                <w:rStyle w:val="DefaultParagraphFont"/>
                <w:rFonts w:ascii="Times New Roman" w:eastAsia="Times New Roman" w:hAnsi="Times New Roman" w:cs="Times New Roman"/>
                <w:b w:val="0"/>
                <w:bCs w:val="0"/>
                <w:i w:val="0"/>
                <w:iCs w:val="0"/>
                <w:smallCaps w:val="0"/>
                <w:color w:val="000000"/>
                <w:sz w:val="22"/>
                <w:szCs w:val="22"/>
                <w:bdr w:val="nil"/>
                <w:rtl w:val="0"/>
              </w:rPr>
              <w:t>With setting priorities and setting schedules, Barry was participating in the decisional role of:</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0"/>
              <w:gridCol w:w="8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35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35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disturbance handler.</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35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disseminator.</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35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 allocator.</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35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MGMT.DAFT.12.02-03 - 02-03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168. 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four functions of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 organizing, Leading, and controlling.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169. </w:t>
            </w:r>
            <w:r>
              <w:rPr>
                <w:rStyle w:val="DefaultParagraphFont"/>
                <w:rFonts w:ascii="Times New Roman" w:eastAsia="Times New Roman" w:hAnsi="Times New Roman" w:cs="Times New Roman"/>
                <w:b w:val="0"/>
                <w:bCs w:val="0"/>
                <w:i w:val="0"/>
                <w:iCs w:val="0"/>
                <w:smallCaps w:val="0"/>
                <w:color w:val="000000"/>
                <w:sz w:val="22"/>
                <w:szCs w:val="22"/>
                <w:bdr w:val="nil"/>
                <w:rtl w:val="0"/>
              </w:rPr>
              <w:t>List the three management skills necessary to perform effectively in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human, and technical skills.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170. </w:t>
            </w:r>
            <w:r>
              <w:rPr>
                <w:rStyle w:val="DefaultParagraphFont"/>
                <w:rFonts w:ascii="Times New Roman" w:eastAsia="Times New Roman" w:hAnsi="Times New Roman" w:cs="Times New Roman"/>
                <w:b w:val="0"/>
                <w:bCs w:val="0"/>
                <w:i w:val="0"/>
                <w:iCs w:val="0"/>
                <w:smallCaps w:val="0"/>
                <w:color w:val="000000"/>
                <w:sz w:val="22"/>
                <w:szCs w:val="22"/>
                <w:bdr w:val="nil"/>
                <w:rtl w:val="0"/>
              </w:rPr>
              <w:t>List five of Mintzberg's ten managerial roles.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Any five of the following -- monitor, spokesperson, disseminator, figurehead, leader, liaison, entrepreneur, disturbance handler, resource allocator, and negotiator.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MGMT.DAFT.12.02-03 - 02-03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171. 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management and describe two important ideas expressed in the definition.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is defined as the attainment of organizational goals in an effective and efficient manner through the planning, organizing, leading, and control of organizational resources. The two important ideas expressed include the four functions of management and the attainment of organizational goals in an effective and efficient manner.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172. 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four management functions.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 means defining goals for future organizational performance and deciding on the task and use of resources needed to attain them. Organizing involves assigning tasks, group tasks into departments, delegating authority, and allocating resources across the organization. Leading is the use of influence to motivate employees to attain organizational goals. Controlling means monitoring employees' activities, determining whether the organization is on track toward goals, and making corrections as necessary.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173. 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skills necessary for performing a manager's job. Provide examples of each.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72"/>
              <w:gridCol w:w="64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skills are conceptual, human, and technical. Please refer to exhibit 1-3 in the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174. </w:t>
            </w:r>
            <w:r>
              <w:rPr>
                <w:rStyle w:val="DefaultParagraphFont"/>
                <w:rFonts w:ascii="Times New Roman" w:eastAsia="Times New Roman" w:hAnsi="Times New Roman" w:cs="Times New Roman"/>
                <w:b w:val="0"/>
                <w:bCs w:val="0"/>
                <w:i w:val="0"/>
                <w:iCs w:val="0"/>
                <w:smallCaps w:val="0"/>
                <w:color w:val="000000"/>
                <w:sz w:val="22"/>
                <w:szCs w:val="22"/>
                <w:bdr w:val="nil"/>
                <w:rtl w:val="0"/>
              </w:rPr>
              <w:t>Why are conceptual skills most important for top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managers are often the keys to holding the whole company together. In order to accomplish this, top managers must be able to see the "big picture," i.e., perceive the critical situational issues as well as the relationships between all organizational parts.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175. 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discuss the relationship between management skills and management level.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answer should contain both of the following points: (a) conceptual and human skills become more important as a manager moves up through the organization; and (b) technical skills become less important as a manager moves up through the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technical skills? At what level are they most important and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 is the understanding of and the proficiency in the performance of specific tasks. Technical skills also include specialized knowledge, analytical ability, and the competent use of tools and techniques to solve problems in that specific discipline. Many managers get promoted to the first management job by having excellent technical skills.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177. 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three categories of managerial roles and explain how do they differ.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 categories of managerial roles are informational, interpersonal, and decisional. Informational roles describe the activities used to maintain and develop an information network. Interpersonal roles pertain to relationships with others and are related to human skills. Decisional skills relate to those events about which the manager must make a choice and take action. Actual roles that are under each category may be included.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MGMT.DAFT.12.02-03 - 02-03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178. 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 small business managers emphasize different management roles in comparison to larger business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 of small businesses often see their most important role as that of spokesperson. The entrepreneur role is also more important. Small-business managers tend to rate the leader and information processing roles lower than managers in larger organizations.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MGMT.DAFT.12.01-08 - 01-08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179. 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explain the change that has affected organizations and management the most.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has affected organizations and management because of the explosion of its usages. The use of computers and the Internet, as well as wireless technology and digital networking has grown to astonishing numbers, and organizations and management must keep up with the growth in order to keep a profitable business.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MGMT.DAFT.12.01-01 - 01-01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process of management in the workplace is changing. In the past, a manager's task was to achieve organizational goals by maintaining tight control over their employees while standardizing procedures to maintain stability. Today's managers are asked to empower employees while encouraging collaboration and innovation. Contrast today's workforce with the workforce of the past. What developments in present society necessitate a shift in management style? Can you foresee other management style changes on the horizon?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will contain some or all of the following elements.): People in today's society want to feel like they are making a valuable contribution in the workplace; they are much less likely to relinquish "control" to their manager. They often demand more flexibility and creativity in their work situation because their lives are fast paced, unpredictable, and increasingly mobile. Today's managers have to accomplish more with fewer resources. They recognize the value of being an enabler rather than a controller, using an empowering leadership style, and enlisting the cooperation of willing workers who are part of a team. Improved communication techniques, use of social media, and the increase in off-site workers will surely force even more changes related to management style in the future.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MGMT_DAFT_01_01 - 01_01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Evaluation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Effective managers must possess technical skills, human skills, and conceptual skills in varying degrees. After defining each term, justify your assessment of which of the three skills you deem to be most important to a successful manager.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will contain some or all of the following elements.): Technical – understands and is proficient in the performance of tasks (knowledge and use of tools and techniques, as well as troubleshooting and problem solving). Human – can work with and work through other people, both individually and as a group (motivate, communicate, coordinate, lead, resolve conflict). Conceptual – can think strategically and see one's team as part of a bigger system (a company, an industry, a community, a society). Failed management is overwhelmingly attributed to lack of human skills, e.g., poor communication with employees and/or customers and lack of relationship building with the team.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MGMT_DAFT_01_04 - 01_04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Evaluate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are many types of managers who contribute to planning, organizing, leading, and controlling their organizations in different ways. They work at different levels in the management hierarchy. Describe all of the types of managers in some type of hierarchical order of your own design, noting some vertical as well as horizontal distinctions.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will contain some or all of the following elements.): A hierarchy of various managers along with a general description will include the top manager (at the apex of an organization, with titles like, CEO and president); middle manager (responsible for major divisions or business units and major departments, with titles like division head and department head); project manager (often a middle manager who heads temporary, collaborative work projects); first-line manager (directly responsible for production of goods and services, with titles like supervisor and office manager); functional manager (responsible for departments that perform a single task, e.g., manufacturing and human resources. Line manager and staff manager are examples of horizontal, functional managers); general manager (responsible for several departments that perform different functions in an organization, such as the general manager of a retail store).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MGMT_DAFT_01.05 - 01.05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Synthesis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Small businesses and nonprofit organizations require good management to achieve their goals. But the efforts and activities of each are directed toward a different "bottom line." Write an essay in which you a) describe a managerial position at a nonprofit where you would like to work, and b) discuss how the requirements differ from a managerial position in a large, for-profit organization. Incorporate the concepts you have learned about the manager's role in small businesses and nonprofit organizations.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will contain some or all of the following elements.): Managers in both arenas must adjust various management functions and roles to fit their unique work environment. Managers in small businesses often act as the face of the company, spokesperson, and entrepreneur who must be innovative and help their company thrive and be competitive. Their efforts and activities are directed toward improving products and services, increasing sales, and earning money for the company. Managers in nonprofit organizations also act as the public face of their nonprofit, the spokesperson who solicits government and donor funding, the leader who builds a community of employees and volunteers who are mission-driven, and the resource allocator. Their efforts and activities are directed toward making an impact on society.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MGMT_DAFT_01_07 - 01_07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Synthesis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184. </w:t>
            </w:r>
            <w:r>
              <w:rPr>
                <w:rStyle w:val="DefaultParagraphFont"/>
                <w:rFonts w:ascii="Times New Roman" w:eastAsia="Times New Roman" w:hAnsi="Times New Roman" w:cs="Times New Roman"/>
                <w:b w:val="0"/>
                <w:bCs w:val="0"/>
                <w:i w:val="0"/>
                <w:iCs w:val="0"/>
                <w:smallCaps w:val="0"/>
                <w:color w:val="000000"/>
                <w:sz w:val="22"/>
                <w:szCs w:val="22"/>
                <w:bdr w:val="nil"/>
                <w:rtl w:val="0"/>
              </w:rPr>
              <w:t>Companies often pull new managerial candidates from a pool of outstanding individual performers. Write an essay contrasting the role of the individual performer with that of the manager. Be sure to include a description of how both roles might use the ABC's of prioritizing tasks or activities, a classic time-management technique. </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individual performer is a specialist who thinks in terms of performing specific activities expertly, as well as spending time and energy to perfect his current skill and master new ones. He generally accomplishes tasks through his own efforts, not relying on others. A manager must learn to think differently about himself and his personal identity. He must become a generalist who coordinates a range of activities and helps others develop their potential. Rather than accomplishing the task himself, a manager delegates to others, working with and through them. New managers and employees alike often struggle with managing a large workload and can benefit from implementing classic time-management techniques. The ABC's of prioritizing tasks or activities include the following: A-highly important, must be done, serious consequences; B-should be done, minor consequences; C-nice to get done, but optional with no consequences; D-delegate this task to someone else.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MGMT_DAFT_01_08 - 01_08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 Individual 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Evaluate, Synthesize</w:t>
                  </w:r>
                </w:p>
              </w:tc>
            </w:tr>
          </w:tbl>
          <w:p/>
        </w:tc>
      </w:tr>
    </w:tbl>
    <w:p>
      <w:pPr>
        <w:shd w:val="clear" w:color="auto" w:fill="FFFFFF"/>
        <w:bidi w:val="0"/>
        <w:spacing w:after="75"/>
        <w:jc w:val="left"/>
      </w:pPr>
    </w:p>
    <w:p>
      <w:pPr>
        <w:bidi w:val="0"/>
      </w:pPr>
    </w:p>
    <w:sectPr>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24"/>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The World of Innovative Management</dc:title>
  <cp:revision>0</cp:revision>
</cp:coreProperties>
</file>