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​Use back-substitution to solve the system of linear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9.5pt;width:104.2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7" type="#_x0000_t75" style="height:15pt;width:53.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8" type="#_x0000_t75" style="height:15pt;width:53.2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9" type="#_x0000_t75" style="height:15pt;width:53.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0" type="#_x0000_t75" style="height:15pt;width:48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1" type="#_x0000_t75" style="height:15pt;width:53.2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 of equations by using graphical methods.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032" type="#_x0000_t75" style="height:40.5pt;width:81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3" type="#_x0000_t75" style="height:16.5pt;width:36.7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4" type="#_x0000_t75" style="height:16.5pt;width:36.7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5" type="#_x0000_t75" style="height:16.5pt;width:25.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6" type="#_x0000_t75" style="height:16.5pt;width:36.7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infinitely many solutions.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 of equations by using graphical methods.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037" type="#_x0000_t75" style="height:40.5pt;width:76.5pt">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8" type="#_x0000_t75" style="height:15pt;width:30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39" type="#_x0000_t75" style="height:15pt;width:30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0" type="#_x0000_t75" style="height:15pt;width:36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1" type="#_x0000_t75" style="height:15pt;width:30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solution to the equations.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using any method.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042" type="#_x0000_t75" style="height:40.5pt;width:94.5pt">
                  <v:imagedata r:id="rId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3" type="#_x0000_t75" style="height:33pt;width:51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4" type="#_x0000_t75" style="height:33pt;width:51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5" type="#_x0000_t75" style="height:33pt;width:63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046" type="#_x0000_t75" style="height:37.5pt;width:61.5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is any real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51"/>
              </w:rPr>
              <w:pict>
                <v:shape id="_x0000_i1047" type="#_x0000_t75" style="height:63pt;width:111pt">
                  <v:imagedata r:id="rId2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8" type="#_x0000_t75" style="height:15pt;width:30.7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49" type="#_x0000_t75" style="height:15pt;width:30.7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0" type="#_x0000_t75" style="height:15pt;width:30.75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1" type="#_x0000_t75" style="height:15pt;width:30.75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2" type="#_x0000_t75" style="height:15pt;width:25.5pt">
                        <v:imagedata r:id="rId3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 of linear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3"/>
                <w:sz w:val="22"/>
                <w:szCs w:val="22"/>
                <w:bdr w:val="nil"/>
                <w:rtl w:val="0"/>
              </w:rPr>
              <w:pict>
                <v:shape id="_x0000_i1053" type="#_x0000_t75" style="height:54pt;width:99.75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4" type="#_x0000_t75" style="height:15pt;width:48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5" type="#_x0000_t75" style="height:15pt;width:48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6" type="#_x0000_t75" style="height:15pt;width:48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7" type="#_x0000_t75" style="height:15pt;width:53.2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8" type="#_x0000_t75" style="height:15pt;width:53.25pt">
                        <v:imagedata r:id="rId3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 of linear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3"/>
                <w:sz w:val="22"/>
                <w:szCs w:val="22"/>
                <w:bdr w:val="nil"/>
                <w:rtl w:val="0"/>
              </w:rPr>
              <w:pict>
                <v:shape id="_x0000_i1059" type="#_x0000_t75" style="height:54pt;width:109.5pt">
                  <v:imagedata r:id="rId37"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0" type="#_x0000_t75" style="height:15pt;width:42.7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1" type="#_x0000_t75" style="height:15pt;width:42.75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2" type="#_x0000_t75" style="height:15pt;width:42.75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3" type="#_x0000_t75" style="height:15pt;width:48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4" type="#_x0000_t75" style="height:15pt;width:42.75pt">
                        <v:imagedata r:id="rId4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system of linear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58"/>
                <w:sz w:val="22"/>
                <w:szCs w:val="22"/>
                <w:bdr w:val="nil"/>
                <w:rtl w:val="0"/>
              </w:rPr>
              <w:pict>
                <v:shape id="_x0000_i1065" type="#_x0000_t75" style="height:69pt;width:150.75pt">
                  <v:imagedata r:id="rId4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6" type="#_x0000_t75" style="height:15pt;width:54.7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7" type="#_x0000_t75" style="height:15pt;width:54.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8" type="#_x0000_t75" style="height:15pt;width:54.75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69" type="#_x0000_t75" style="height:15pt;width:54.75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70" type="#_x0000_t75" style="height:15pt;width:49.5pt">
                        <v:imagedata r:id="rId4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matrix is in row-echelon form. If it is, determine if it is also in reduced row-echelon form.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9"/>
              </w:rPr>
              <w:pict>
                <v:shape id="_x0000_i1071" type="#_x0000_t75" style="height:51pt;width:63.75pt">
                  <v:imagedata r:id="rId4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​row-echelon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​row-echelon form and reduced row-echelon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solution set of the system of linear equations in the variables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that order) that has the following augmented matrix.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4"/>
                <w:sz w:val="22"/>
                <w:szCs w:val="22"/>
                <w:bdr w:val="nil"/>
                <w:rtl w:val="0"/>
              </w:rPr>
              <w:pict>
                <v:shape id="_x0000_i1072" type="#_x0000_t75" style="height:45pt;width:51.75pt">
                  <v:imagedata r:id="rId5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3" type="#_x0000_t75" style="height:13.5pt;width:56.2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4" type="#_x0000_t75" style="height:13.5pt;width:56.25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5" type="#_x0000_t75" style="height:13.5pt;width:78.7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6" type="#_x0000_t75" style="height:13.5pt;width:67.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7" type="#_x0000_t75" style="height:13.5pt;width:67.5pt">
                        <v:imagedata r:id="rId5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​Write the system of linear equations represented by the augmented matrix. Then use back-substitution to solve. (Use variables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z</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0"/>
                <w:sz w:val="22"/>
                <w:szCs w:val="22"/>
                <w:bdr w:val="nil"/>
                <w:rtl w:val="0"/>
              </w:rPr>
              <w:pict>
                <v:shape id="_x0000_i1078" type="#_x0000_t75" style="height:51pt;width:69pt">
                  <v:imagedata r:id="rId5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79" type="#_x0000_t75" style="height:13.5pt;width:86.25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0" type="#_x0000_t75" style="height:13.5pt;width:86.25pt">
                        <v:imagedata r:id="rId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1" type="#_x0000_t75" style="height:13.5pt;width:86.25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2" type="#_x0000_t75" style="height:13.5pt;width:86.25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3" type="#_x0000_t75" style="height:13.5pt;width:86.25pt">
                        <v:imagedata r:id="rId6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given matrix is an augmented matrix representing a system of linear equations. Find the solution of the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5"/>
                <w:sz w:val="22"/>
                <w:szCs w:val="22"/>
                <w:bdr w:val="nil"/>
                <w:rtl w:val="0"/>
              </w:rPr>
              <w:pict>
                <v:shape id="_x0000_i1084" type="#_x0000_t75" style="height:55.5pt;width:78pt">
                  <v:imagedata r:id="rId6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5" type="#_x0000_t75" style="height:13.5pt;width:95.25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6" type="#_x0000_t75" style="height:13.5pt;width:95.25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7" type="#_x0000_t75" style="height:13.5pt;width:95.25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8" type="#_x0000_t75" style="height:13.5pt;width:95.25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89" type="#_x0000_t75" style="height:13.5pt;width:95.25pt">
                        <v:imagedata r:id="rId6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​Use matrices to solve the system of equations (if possible). Use Gaussian elimination with back-substitution or Gauss-Jordan elimination.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9"/>
              </w:rPr>
              <w:pict>
                <v:shape id="_x0000_i1090" type="#_x0000_t75" style="height:40.5pt;width:97.5pt">
                  <v:imagedata r:id="rId6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1" type="#_x0000_t75" style="height:13.5pt;width:66.75pt">
                        <v:imagedata r:id="rId6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2" type="#_x0000_t75" style="height:13.5pt;width:56.25pt">
                        <v:imagedata r:id="rId7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3" type="#_x0000_t75" style="height:13.5pt;width:56.25pt">
                        <v:imagedata r:id="rId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4" type="#_x0000_t75" style="height:13.5pt;width:66.7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​Use Gaussian elimination method to solve the system of linear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3"/>
                <w:sz w:val="22"/>
                <w:szCs w:val="22"/>
                <w:bdr w:val="nil"/>
                <w:rtl w:val="0"/>
              </w:rPr>
              <w:pict>
                <v:shape id="_x0000_i1095" type="#_x0000_t75" style="height:54pt;width:142.5pt">
                  <v:imagedata r:id="rId7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6" type="#_x0000_t75" style="height:13.5pt;width:97.5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7" type="#_x0000_t75" style="height:13.5pt;width:97.5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8" type="#_x0000_t75" style="height:13.5pt;width:96.75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99" type="#_x0000_t75" style="height:13.5pt;width:96.75pt">
                        <v:imagedata r:id="rId7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​Solve the following system using either Gaussian elimination with back-substitution or Gauss-Jordan elimination. If there is no solution, state that the system is inconsistent.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0"/>
                <w:sz w:val="22"/>
                <w:szCs w:val="22"/>
                <w:bdr w:val="nil"/>
                <w:rtl w:val="0"/>
              </w:rPr>
              <w:pict>
                <v:shape id="_x0000_i1100" type="#_x0000_t75" style="height:40.5pt;width:125.25pt">
                  <v:imagedata r:id="rId7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1" type="#_x0000_t75" style="height:13.5pt;width:91.5pt">
                        <v:imagedata r:id="rId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2" type="#_x0000_t75" style="height:13.5pt;width:97.5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3" type="#_x0000_t75" style="height:13.5pt;width:97.5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04" type="#_x0000_t75" style="height:13.5pt;width:102.75pt">
                        <v:imagedata r:id="rId8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equation of the parabola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05" type="#_x0000_t75" style="height:19.5pt;width:77.25pt">
                  <v:imagedata r:id="rId8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that passes through the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06" type="#_x0000_t75" style="height:16.5pt;width:111pt">
                  <v:imagedata r:id="rId8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07" type="#_x0000_t75" style="height:19.5pt;width:65.25pt">
                        <v:imagedata r:id="rId8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08" type="#_x0000_t75" style="height:19.5pt;width:65.25pt">
                        <v:imagedata r:id="rId8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09" type="#_x0000_t75" style="height:19.5pt;width:71.25pt">
                        <v:imagedata r:id="rId8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0" type="#_x0000_t75" style="height:19.5pt;width:71.25pt">
                        <v:imagedata r:id="rId8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1" type="#_x0000_t75" style="height:19.5pt;width:65.25pt">
                        <v:imagedata r:id="rId8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equation of the circle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8"/>
              </w:rPr>
              <w:pict>
                <v:shape id="_x0000_i1112" type="#_x0000_t75" style="height:19.5pt;width:120pt">
                  <v:imagedata r:id="rId90" o:title=""/>
                </v:shape>
              </w:pic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that passes through the points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3" type="#_x0000_t75" style="height:16.5pt;width:123.75pt">
                  <v:imagedata r:id="rId9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4" type="#_x0000_t75" style="height:19.5pt;width:120.75pt">
                        <v:imagedata r:id="rId9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5" type="#_x0000_t75" style="height:19.5pt;width:114.75pt">
                        <v:imagedata r:id="rId9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6" type="#_x0000_t75" style="height:19.5pt;width:120.75pt">
                        <v:imagedata r:id="rId9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7" type="#_x0000_t75" style="height:19.5pt;width:120.75pt">
                        <v:imagedata r:id="rId9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18" type="#_x0000_t75" style="height:19.5pt;width:114.75pt">
                        <v:imagedata r:id="rId9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​Suppose that the U. S. population for the years 1920, 1930, 1940, and 1950 is shown in the table below. Let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 the number of decades since 1920. Find a cubic polynomial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119" type="#_x0000_t75" style="height:16.5pt;width:21.75pt">
                  <v:imagedata r:id="rId9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that fits these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155" w:type="dxa"/>
              <w:jc w:val="left"/>
              <w:tblBorders>
                <w:top w:val="nil"/>
                <w:left w:val="nil"/>
                <w:bottom w:val="nil"/>
                <w:right w:val="nil"/>
                <w:insideH w:val="nil"/>
                <w:insideV w:val="nil"/>
              </w:tblBorders>
              <w:tblCellMar>
                <w:top w:w="15" w:type="dxa"/>
                <w:left w:w="15" w:type="dxa"/>
                <w:bottom w:w="15" w:type="dxa"/>
                <w:right w:w="15" w:type="dxa"/>
              </w:tblCellMar>
            </w:tblPr>
            <w:tblGrid>
              <w:gridCol w:w="3650"/>
              <w:gridCol w:w="876"/>
              <w:gridCol w:w="876"/>
              <w:gridCol w:w="876"/>
              <w:gridCol w:w="876"/>
            </w:tblGrid>
            <w:tr>
              <w:tblPrEx>
                <w:tblW w:w="7155"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Year</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1920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1930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1940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1950</w:t>
                  </w:r>
                </w:p>
              </w:tc>
            </w:tr>
            <w:tr>
              <w:tblPrEx>
                <w:tblW w:w="7155"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Population (in millions)</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101</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118</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119</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0" type="#_x0000_t75" style="height:19.5pt;width:140.25pt">
                        <v:imagedata r:id="rId9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1" type="#_x0000_t75" style="height:19.5pt;width:140.25pt">
                        <v:imagedata r:id="rId9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2" type="#_x0000_t75" style="height:19.5pt;width:161.25pt">
                        <v:imagedata r:id="rId10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3" type="#_x0000_t75" style="height:19.5pt;width:161.25pt">
                        <v:imagedata r:id="rId10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4" type="#_x0000_t75" style="height:19.5pt;width:151.5pt">
                        <v:imagedata r:id="rId10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​Suppose that the U. S. population for the years 1920, 1930, 1940, and 1950 is shown in the table below. Let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 the number of decades since 1920. Estimate the population in 1970 by using a cubic polynomial that fits these data.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155" w:type="dxa"/>
              <w:jc w:val="left"/>
              <w:tblBorders>
                <w:top w:val="nil"/>
                <w:left w:val="nil"/>
                <w:bottom w:val="nil"/>
                <w:right w:val="nil"/>
                <w:insideH w:val="nil"/>
                <w:insideV w:val="nil"/>
              </w:tblBorders>
              <w:tblCellMar>
                <w:top w:w="15" w:type="dxa"/>
                <w:left w:w="15" w:type="dxa"/>
                <w:bottom w:w="15" w:type="dxa"/>
                <w:right w:w="15" w:type="dxa"/>
              </w:tblCellMar>
            </w:tblPr>
            <w:tblGrid>
              <w:gridCol w:w="3650"/>
              <w:gridCol w:w="876"/>
              <w:gridCol w:w="876"/>
              <w:gridCol w:w="876"/>
              <w:gridCol w:w="876"/>
            </w:tblGrid>
            <w:tr>
              <w:tblPrEx>
                <w:tblW w:w="7155"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Year</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1920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1930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1940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1950</w:t>
                  </w:r>
                </w:p>
              </w:tc>
            </w:tr>
            <w:tr>
              <w:tblPrEx>
                <w:tblW w:w="7155"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Population (in millions)</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118</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138</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148</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166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​448</w:t>
                  </w:r>
                  <w:r>
                    <w:rPr>
                      <w:rStyle w:val="DefaultParagraphFont"/>
                      <w:rFonts w:ascii="Times New Roman" w:eastAsia="Times New Roman" w:hAnsi="Times New Roman" w:cs="Times New Roman"/>
                      <w:b w:val="0"/>
                      <w:bCs w:val="0"/>
                      <w:i w:val="0"/>
                      <w:iCs w:val="0"/>
                      <w:smallCaps w:val="0"/>
                      <w:color w:val="000000"/>
                      <w:sz w:val="22"/>
                      <w:szCs w:val="22"/>
                      <w:bdr w:val="nil"/>
                      <w:rtl w:val="0"/>
                    </w:rPr>
                    <w:t>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​278</w:t>
                  </w:r>
                  <w:r>
                    <w:rPr>
                      <w:rStyle w:val="DefaultParagraphFont"/>
                      <w:rFonts w:ascii="Times New Roman" w:eastAsia="Times New Roman" w:hAnsi="Times New Roman" w:cs="Times New Roman"/>
                      <w:b w:val="0"/>
                      <w:bCs w:val="0"/>
                      <w:i w:val="0"/>
                      <w:iCs w:val="0"/>
                      <w:smallCaps w:val="0"/>
                      <w:color w:val="000000"/>
                      <w:sz w:val="22"/>
                      <w:szCs w:val="22"/>
                      <w:bdr w:val="nil"/>
                      <w:rtl w:val="0"/>
                    </w:rPr>
                    <w:t>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​236</w:t>
                  </w:r>
                  <w:r>
                    <w:rPr>
                      <w:rStyle w:val="DefaultParagraphFont"/>
                      <w:rFonts w:ascii="Times New Roman" w:eastAsia="Times New Roman" w:hAnsi="Times New Roman" w:cs="Times New Roman"/>
                      <w:b w:val="0"/>
                      <w:bCs w:val="0"/>
                      <w:i w:val="0"/>
                      <w:iCs w:val="0"/>
                      <w:smallCaps w:val="0"/>
                      <w:color w:val="000000"/>
                      <w:sz w:val="22"/>
                      <w:szCs w:val="22"/>
                      <w:bdr w:val="nil"/>
                      <w:rtl w:val="0"/>
                    </w:rPr>
                    <w:t>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New Roman" w:eastAsia="Times New Roman" w:hAnsi="Times New Roman" w:cs="Times New Roman"/>
                      <w:b w:val="0"/>
                      <w:bCs w:val="0"/>
                      <w:i w:val="0"/>
                      <w:iCs w:val="0"/>
                      <w:smallCaps w:val="0"/>
                      <w:color w:val="000000"/>
                      <w:sz w:val="22"/>
                      <w:szCs w:val="22"/>
                      <w:bdr w:val="nil"/>
                      <w:rtl w:val="0"/>
                    </w:rPr>
                    <w:t>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w:t>
                  </w:r>
                  <w:r>
                    <w:rPr>
                      <w:rStyle w:val="DefaultParagraphFont"/>
                      <w:rFonts w:ascii="Times New Roman" w:eastAsia="Times New Roman" w:hAnsi="Times New Roman" w:cs="Times New Roman"/>
                      <w:b w:val="0"/>
                      <w:bCs w:val="0"/>
                      <w:i w:val="0"/>
                      <w:iCs w:val="0"/>
                      <w:smallCaps w:val="0"/>
                      <w:color w:val="000000"/>
                      <w:sz w:val="22"/>
                      <w:szCs w:val="22"/>
                      <w:bdr w:val="nil"/>
                      <w:rtl w:val="0"/>
                    </w:rPr>
                    <w:t>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the net profit (in millions of dollars) for Microsoft from 2000 to 2007 is shown in the table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11400" w:type="dxa"/>
              <w:jc w:val="left"/>
              <w:tblBorders>
                <w:top w:val="nil"/>
                <w:left w:val="nil"/>
                <w:bottom w:val="nil"/>
                <w:right w:val="nil"/>
                <w:insideH w:val="nil"/>
                <w:insideV w:val="nil"/>
              </w:tblBorders>
              <w:tblCellMar>
                <w:top w:w="15" w:type="dxa"/>
                <w:left w:w="15" w:type="dxa"/>
                <w:bottom w:w="15" w:type="dxa"/>
                <w:right w:w="15" w:type="dxa"/>
              </w:tblCellMar>
            </w:tblPr>
            <w:tblGrid>
              <w:gridCol w:w="1716"/>
              <w:gridCol w:w="1038"/>
              <w:gridCol w:w="1235"/>
              <w:gridCol w:w="1235"/>
              <w:gridCol w:w="1235"/>
              <w:gridCol w:w="1235"/>
              <w:gridCol w:w="1235"/>
              <w:gridCol w:w="1235"/>
              <w:gridCol w:w="1235"/>
            </w:tblGrid>
            <w:tr>
              <w:tblPrEx>
                <w:tblW w:w="11400"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Year</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2001</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2002</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2003</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2004</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2005</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2006</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2007</w:t>
                  </w:r>
                </w:p>
              </w:tc>
            </w:tr>
            <w:tr>
              <w:tblPrEx>
                <w:tblW w:w="11400"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Net Profit</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9,381</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10,023</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10,394</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10,486 </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11,330</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12,355</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12,489</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14,400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cubic model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125" type="#_x0000_t75" style="height:19.5pt;width:140.25pt">
                  <v:imagedata r:id="rId10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matches the data for the years 2001, 2003, 2005, and 2007 is to be determined 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represents the number of years since 2000. Set up a system of equations to solve for the coefficients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60"/>
                    </w:rPr>
                    <w:pict>
                      <v:shape id="_x0000_i1126" type="#_x0000_t75" style="height:1in;width:157.5pt">
                        <v:imagedata r:id="rId10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61"/>
                      <w:sz w:val="22"/>
                      <w:szCs w:val="22"/>
                      <w:bdr w:val="nil"/>
                      <w:rtl w:val="0"/>
                    </w:rPr>
                    <w:pict>
                      <v:shape id="_x0000_i1127" type="#_x0000_t75" style="height:1in;width:166.5pt">
                        <v:imagedata r:id="rId10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60"/>
                    </w:rPr>
                    <w:pict>
                      <v:shape id="_x0000_i1128" type="#_x0000_t75" style="height:1in;width:182.25pt">
                        <v:imagedata r:id="rId10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60"/>
                    </w:rPr>
                    <w:pict>
                      <v:shape id="_x0000_i1129" type="#_x0000_t75" style="height:1in;width:166.5pt">
                        <v:imagedata r:id="rId1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60"/>
                    </w:rPr>
                    <w:pict>
                      <v:shape id="_x0000_i1130" type="#_x0000_t75" style="height:1in;width:182.25pt">
                        <v:imagedata r:id="rId10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bCs/>
                <w:i/>
                <w:iCs/>
                <w:smallCaps w:val="0"/>
                <w:color w:val="000000"/>
                <w:sz w:val="22"/>
                <w:szCs w:val="22"/>
                <w:bdr w:val="nil"/>
                <w:rtl w:val="0"/>
              </w:rPr>
              <w:t>​Irrigation.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irrigation system allows water to flow in the pattern shown in the figure below. Water flows into the system 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exits at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the amounts shown. Using the fact that at each point the water entering equals the water leaving, formulate an equation for water flow at each of the five points and solve the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74"/>
              </w:rPr>
              <w:pict>
                <v:shape id="_x0000_i1131" type="#_x0000_t75" style="height:186pt;width:281.25pt">
                  <v:imagedata r:id="rId10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2" type="#_x0000_t75" style="height:13.5pt;width:36pt">
                        <v:imagedata r:id="rId1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3" type="#_x0000_t75" style="height:13.5pt;width:41.25pt">
                        <v:imagedata r:id="rId1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4" type="#_x0000_t75" style="height:13.5pt;width:41.25pt">
                        <v:imagedata r:id="rId1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5" type="#_x0000_t75" style="height:13.5pt;width:52.5pt">
                        <v:imagedata r:id="rId1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6" type="#_x0000_t75" style="height:13.5pt;width:41.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(in thousands of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7" type="#_x0000_t75" style="height:13.5pt;width:36pt">
                        <v:imagedata r:id="rId1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8" type="#_x0000_t75" style="height:13.5pt;width:41.25pt">
                        <v:imagedata r:id="rId1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39" type="#_x0000_t75" style="height:13.5pt;width:41.25pt">
                        <v:imagedata r:id="rId1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0" type="#_x0000_t75" style="height:13.5pt;width:52.5pt">
                        <v:imagedata r:id="rId11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1" type="#_x0000_t75" style="height:13.5pt;width:41.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(in thousands of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2" type="#_x0000_t75" style="height:13.5pt;width:62.25pt">
                        <v:imagedata r:id="rId1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3" type="#_x0000_t75" style="height:13.5pt;width:62.25pt">
                        <v:imagedata r:id="rId1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4" type="#_x0000_t75" style="height:13.5pt;width:62.25pt">
                        <v:imagedata r:id="rId1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5" type="#_x0000_t75" style="height:13.5pt;width:30pt">
                        <v:imagedata r:id="rId1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6" type="#_x0000_t75" style="height:13.5pt;width:41.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(in thousands of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7" type="#_x0000_t75" style="height:13.5pt;width:41.25pt">
                        <v:imagedata r:id="rId12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8" type="#_x0000_t75" style="height:13.5pt;width:41.25pt">
                        <v:imagedata r:id="rId12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49" type="#_x0000_t75" style="height:13.5pt;width:41.25pt">
                        <v:imagedata r:id="rId12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0" type="#_x0000_t75" style="height:13.5pt;width:52.5pt">
                        <v:imagedata r:id="rId1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1" type="#_x0000_t75" style="height:13.5pt;width:41.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(in thousands of gallons)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2" type="#_x0000_t75" style="height:13.5pt;width:62.25pt">
                        <v:imagedata r:id="rId1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3" type="#_x0000_t75" style="height:13.5pt;width:62.25pt">
                        <v:imagedata r:id="rId1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4" type="#_x0000_t75" style="height:13.5pt;width:62.25pt">
                        <v:imagedata r:id="rId1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5" type="#_x0000_t75" style="height:13.5pt;width:41.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6" type="#_x0000_t75" style="height:13.5pt;width:39.75pt">
                        <v:imagedata r:id="rId1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(in thousands of gallons)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bCs/>
                <w:i/>
                <w:iCs/>
                <w:smallCaps w:val="0"/>
                <w:color w:val="000000"/>
                <w:sz w:val="22"/>
                <w:szCs w:val="22"/>
                <w:bdr w:val="nil"/>
                <w:rtl w:val="0"/>
              </w:rPr>
              <w:t>Traffic flow.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analysis of traffic flow, a certain city estimates the following situation for the “square” of its downtown district. In the following figure, the arrows indicate the flow of traffic. If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represents the number of cars traveling between intersections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represents the number of cars traveling between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number between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number between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 can formulate equations based on the principle that the number of vehicles entering an intersection equals the number leaving it. That is, for intersection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 obtain​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157" type="#_x0000_t75" style="height:13.5pt;width:89.25pt">
                  <v:imagedata r:id="rId1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Formulate equations for the traffic at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Solve the system of these four equations.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0"/>
              </w:rPr>
              <w:pict>
                <v:shape id="_x0000_i1158" type="#_x0000_t75" style="height:151.5pt;width:173.25pt">
                  <v:imagedata r:id="rId13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59" type="#_x0000_t75" style="height:13.5pt;width:63pt">
                        <v:imagedata r:id="rId1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0" type="#_x0000_t75" style="height:13.5pt;width:63pt">
                        <v:imagedata r:id="rId13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1" type="#_x0000_t75" style="height:13.5pt;width:63pt">
                        <v:imagedata r:id="rId1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62" type="#_x0000_t75" style="height:9pt;width:34.5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3" type="#_x0000_t75" style="height:13.5pt;width:63pt">
                        <v:imagedata r:id="rId1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4" type="#_x0000_t75" style="height:13.5pt;width:63pt">
                        <v:imagedata r:id="rId13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5" type="#_x0000_t75" style="height:13.5pt;width:63pt">
                        <v:imagedata r:id="rId1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66" type="#_x0000_t75" style="height:9pt;width:34.5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7" type="#_x0000_t75" style="height:13.5pt;width:63pt">
                        <v:imagedata r:id="rId1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8" type="#_x0000_t75" style="height:13.5pt;width:63pt">
                        <v:imagedata r:id="rId13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69" type="#_x0000_t75" style="height:13.5pt;width:63pt">
                        <v:imagedata r:id="rId1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70" type="#_x0000_t75" style="height:9pt;width:34.5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71" type="#_x0000_t75" style="height:13.5pt;width:63pt">
                        <v:imagedata r:id="rId1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72" type="#_x0000_t75" style="height:13.5pt;width:63pt">
                        <v:imagedata r:id="rId13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73" type="#_x0000_t75" style="height:9pt;width:34.5pt">
                        <v:imagedata r:id="rId13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74" type="#_x0000_t75" style="height:9pt;width:34.5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75" type="#_x0000_t75" style="height:13.5pt;width:63pt">
                        <v:imagedata r:id="rId1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76" type="#_x0000_t75" style="height:13.5pt;width:63pt">
                        <v:imagedata r:id="rId1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77" type="#_x0000_t75" style="height:13.5pt;width:63pt">
                        <v:imagedata r:id="rId14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78" type="#_x0000_t75" style="height:9pt;width:34.5pt">
                        <v:imagedata r:id="rId13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​Applying Kirchhoff's Laws to the electrical network in the figure, the currents </w:t>
            </w:r>
            <w:r>
              <w:rPr>
                <w:rStyle w:val="DefaultParagraphFont"/>
                <w:rFonts w:ascii="Times New Roman" w:eastAsia="Times New Roman" w:hAnsi="Times New Roman" w:cs="Times New Roman"/>
                <w:b w:val="0"/>
                <w:bCs w:val="0"/>
                <w:i/>
                <w:iCs/>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the solution of the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51"/>
              </w:rPr>
              <w:pict>
                <v:shape id="_x0000_i1179" type="#_x0000_t75" style="height:63pt;width:96.75pt">
                  <v:imagedata r:id="rId1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
              </w:rPr>
              <w:pict>
                <v:shape id="_x0000_i1180" type="#_x0000_t75" style="height:13.5pt;width:30.75pt">
                  <v:imagedata r:id="rId1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volts,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1" type="#_x0000_t75" style="height:13.5pt;width:36.75pt">
                  <v:imagedata r:id="rId14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volts</w:t>
            </w:r>
          </w:p>
          <w:p>
            <w:pPr>
              <w:pStyle w:val="p"/>
              <w:bidi w:val="0"/>
              <w:spacing w:before="0" w:beforeAutospacing="0" w:after="0" w:afterAutospacing="0"/>
              <w:jc w:val="left"/>
            </w:pPr>
            <w:r>
              <w:rPr>
                <w:position w:val="-2"/>
              </w:rPr>
              <w:pict>
                <v:shape id="_x0000_i1182" type="#_x0000_t75" style="height:13.5pt;width:31.5pt">
                  <v:imagedata r:id="rId14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Ω,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3" type="#_x0000_t75" style="height:13.5pt;width:31.5pt">
                  <v:imagedata r:id="rId14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Ω,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4" type="#_x0000_t75" style="height:13.5pt;width:37.5pt">
                  <v:imagedata r:id="rId14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Ω</w:t>
            </w:r>
          </w:p>
          <w:p>
            <w:pPr>
              <w:pStyle w:val="p"/>
              <w:bidi w:val="0"/>
              <w:spacing w:before="0" w:beforeAutospacing="0" w:after="0" w:afterAutospacing="0"/>
              <w:jc w:val="left"/>
            </w:pPr>
          </w:p>
          <w:p>
            <w:pPr>
              <w:pStyle w:val="p"/>
              <w:bidi w:val="0"/>
              <w:spacing w:before="0" w:beforeAutospacing="0" w:after="0" w:afterAutospacing="0"/>
              <w:jc w:val="left"/>
            </w:pPr>
            <w:r>
              <w:rPr>
                <w:position w:val="-181"/>
              </w:rPr>
              <w:pict>
                <v:shape id="_x0000_i1185" type="#_x0000_t75" style="height:192.75pt;width:359.25pt">
                  <v:imagedata r:id="rId14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6" type="#_x0000_t75" style="height:13.5pt;width:34.5pt">
                        <v:imagedata r:id="rId14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amperes;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7" type="#_x0000_t75" style="height:13.5pt;width:39.75pt">
                        <v:imagedata r:id="rId15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8" type="#_x0000_t75" style="height:13.5pt;width:34.5pt">
                        <v:imagedata r:id="rId15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89" type="#_x0000_t75" style="height:13.5pt;width:28.5pt">
                        <v:imagedata r:id="rId15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amperes;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90" type="#_x0000_t75" style="height:13.5pt;width:28.5pt">
                        <v:imagedata r:id="rId15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191" type="#_x0000_t75" style="height:13.5pt;width:34.5pt">
                        <v:imagedata r:id="rId1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2" type="#_x0000_t75" style="height:31.5pt;width:47.25pt">
                        <v:imagedata r:id="rId1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amperes;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3" type="#_x0000_t75" style="height:31.5pt;width:41.25pt">
                        <v:imagedata r:id="rId1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4" type="#_x0000_t75" style="height:31.5pt;width:47.25pt">
                        <v:imagedata r:id="rId15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5" type="#_x0000_t75" style="height:31.5pt;width:41.25pt">
                        <v:imagedata r:id="rId1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amperes;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6" type="#_x0000_t75" style="height:31.5pt;width:41.25pt">
                        <v:imagedata r:id="rId15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7" type="#_x0000_t75" style="height:31.5pt;width:41.25pt">
                        <v:imagedata r:id="rId1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8" type="#_x0000_t75" style="height:31.5pt;width:47.25pt">
                        <v:imagedata r:id="rId16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amperes;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99" type="#_x0000_t75" style="height:31.5pt;width:41.25pt">
                        <v:imagedata r:id="rId16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0" type="#_x0000_t75" style="height:31.5pt;width:47.25pt">
                        <v:imagedata r:id="rId16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amperes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partial fraction decomposition of the rational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6"/>
              </w:rPr>
              <w:pict>
                <v:shape id="_x0000_i1201" type="#_x0000_t75" style="height:37.5pt;width:62.25pt">
                  <v:imagedata r:id="rId16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2" type="#_x0000_t75" style="height:31.5pt;width:76.5pt">
                        <v:imagedata r:id="rId1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3" type="#_x0000_t75" style="height:31.5pt;width:77.25pt">
                        <v:imagedata r:id="rId1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4" type="#_x0000_t75" style="height:31.5pt;width:53.25pt">
                        <v:imagedata r:id="rId1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5" type="#_x0000_t75" style="height:31.5pt;width:80.25pt">
                        <v:imagedata r:id="rId1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06" type="#_x0000_t75" style="height:31.5pt;width:76.5pt">
                        <v:imagedata r:id="rId16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​Use a system of equations to write the partial fraction decomposition of the rational expression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07" type="#_x0000_t75" style="height:37.5pt;width:213pt">
                  <v:imagedata r:id="rId17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Then solve the system using matrices.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08" type="#_x0000_t75" style="height:37.5pt;width:213pt">
                        <v:imagedata r:id="rId1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09" type="#_x0000_t75" style="height:37.5pt;width:213pt">
                        <v:imagedata r:id="rId1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10" type="#_x0000_t75" style="height:37.5pt;width:213pt">
                        <v:imagedata r:id="rId1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11" type="#_x0000_t75" style="height:37.5pt;width:224.25pt">
                        <v:imagedata r:id="rId1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12" type="#_x0000_t75" style="height:37.5pt;width:213pt">
                        <v:imagedata r:id="rId17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1/21/2016 10:51 AM</w:t>
                  </w:r>
                </w:p>
              </w:tc>
            </w:tr>
          </w:tbl>
          <w:p/>
        </w:tc>
      </w:tr>
    </w:tbl>
    <w:p>
      <w:pPr>
        <w:bidi w:val="0"/>
        <w:spacing w:after="75"/>
        <w:jc w:val="left"/>
      </w:pPr>
    </w:p>
    <w:p>
      <w:pPr>
        <w:bidi w:val="0"/>
        <w:spacing w:after="75"/>
        <w:jc w:val="left"/>
      </w:pPr>
    </w:p>
    <w:sectPr>
      <w:headerReference w:type="default" r:id="rId176"/>
      <w:footerReference w:type="default" r:id="rId17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1 - Linear Equations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image" Target="media/image134.png" /><Relationship Id="rId138" Type="http://schemas.openxmlformats.org/officeDocument/2006/relationships/image" Target="media/image135.png" /><Relationship Id="rId139" Type="http://schemas.openxmlformats.org/officeDocument/2006/relationships/image" Target="media/image136.png" /><Relationship Id="rId14" Type="http://schemas.openxmlformats.org/officeDocument/2006/relationships/image" Target="media/image11.png" /><Relationship Id="rId140" Type="http://schemas.openxmlformats.org/officeDocument/2006/relationships/image" Target="media/image137.png" /><Relationship Id="rId141" Type="http://schemas.openxmlformats.org/officeDocument/2006/relationships/image" Target="media/image138.png" /><Relationship Id="rId142" Type="http://schemas.openxmlformats.org/officeDocument/2006/relationships/image" Target="media/image139.png" /><Relationship Id="rId143" Type="http://schemas.openxmlformats.org/officeDocument/2006/relationships/image" Target="media/image140.png" /><Relationship Id="rId144" Type="http://schemas.openxmlformats.org/officeDocument/2006/relationships/image" Target="media/image141.png" /><Relationship Id="rId145" Type="http://schemas.openxmlformats.org/officeDocument/2006/relationships/image" Target="media/image142.png" /><Relationship Id="rId146" Type="http://schemas.openxmlformats.org/officeDocument/2006/relationships/image" Target="media/image143.png" /><Relationship Id="rId147" Type="http://schemas.openxmlformats.org/officeDocument/2006/relationships/image" Target="media/image144.png" /><Relationship Id="rId148" Type="http://schemas.openxmlformats.org/officeDocument/2006/relationships/image" Target="media/image145.png" /><Relationship Id="rId149" Type="http://schemas.openxmlformats.org/officeDocument/2006/relationships/image" Target="media/image146.png" /><Relationship Id="rId15" Type="http://schemas.openxmlformats.org/officeDocument/2006/relationships/image" Target="media/image12.png" /><Relationship Id="rId150" Type="http://schemas.openxmlformats.org/officeDocument/2006/relationships/image" Target="media/image147.png" /><Relationship Id="rId151" Type="http://schemas.openxmlformats.org/officeDocument/2006/relationships/image" Target="media/image148.png" /><Relationship Id="rId152" Type="http://schemas.openxmlformats.org/officeDocument/2006/relationships/image" Target="media/image149.png" /><Relationship Id="rId153" Type="http://schemas.openxmlformats.org/officeDocument/2006/relationships/image" Target="media/image150.png" /><Relationship Id="rId154" Type="http://schemas.openxmlformats.org/officeDocument/2006/relationships/image" Target="media/image151.png" /><Relationship Id="rId155" Type="http://schemas.openxmlformats.org/officeDocument/2006/relationships/image" Target="media/image152.png" /><Relationship Id="rId156" Type="http://schemas.openxmlformats.org/officeDocument/2006/relationships/image" Target="media/image153.png" /><Relationship Id="rId157" Type="http://schemas.openxmlformats.org/officeDocument/2006/relationships/image" Target="media/image154.png" /><Relationship Id="rId158" Type="http://schemas.openxmlformats.org/officeDocument/2006/relationships/image" Target="media/image155.png" /><Relationship Id="rId159" Type="http://schemas.openxmlformats.org/officeDocument/2006/relationships/image" Target="media/image156.png" /><Relationship Id="rId16" Type="http://schemas.openxmlformats.org/officeDocument/2006/relationships/image" Target="media/image13.png" /><Relationship Id="rId160" Type="http://schemas.openxmlformats.org/officeDocument/2006/relationships/image" Target="media/image157.png" /><Relationship Id="rId161" Type="http://schemas.openxmlformats.org/officeDocument/2006/relationships/image" Target="media/image158.png" /><Relationship Id="rId162" Type="http://schemas.openxmlformats.org/officeDocument/2006/relationships/image" Target="media/image159.png" /><Relationship Id="rId163" Type="http://schemas.openxmlformats.org/officeDocument/2006/relationships/image" Target="media/image160.png" /><Relationship Id="rId164" Type="http://schemas.openxmlformats.org/officeDocument/2006/relationships/image" Target="media/image161.png" /><Relationship Id="rId165" Type="http://schemas.openxmlformats.org/officeDocument/2006/relationships/image" Target="media/image162.png" /><Relationship Id="rId166" Type="http://schemas.openxmlformats.org/officeDocument/2006/relationships/image" Target="media/image163.png" /><Relationship Id="rId167" Type="http://schemas.openxmlformats.org/officeDocument/2006/relationships/image" Target="media/image164.png" /><Relationship Id="rId168" Type="http://schemas.openxmlformats.org/officeDocument/2006/relationships/image" Target="media/image165.png" /><Relationship Id="rId169" Type="http://schemas.openxmlformats.org/officeDocument/2006/relationships/image" Target="media/image166.png" /><Relationship Id="rId17" Type="http://schemas.openxmlformats.org/officeDocument/2006/relationships/image" Target="media/image14.png" /><Relationship Id="rId170" Type="http://schemas.openxmlformats.org/officeDocument/2006/relationships/image" Target="media/image167.png" /><Relationship Id="rId171" Type="http://schemas.openxmlformats.org/officeDocument/2006/relationships/image" Target="media/image168.png" /><Relationship Id="rId172" Type="http://schemas.openxmlformats.org/officeDocument/2006/relationships/image" Target="media/image169.png" /><Relationship Id="rId173" Type="http://schemas.openxmlformats.org/officeDocument/2006/relationships/image" Target="media/image170.png" /><Relationship Id="rId174" Type="http://schemas.openxmlformats.org/officeDocument/2006/relationships/image" Target="media/image171.png" /><Relationship Id="rId175" Type="http://schemas.openxmlformats.org/officeDocument/2006/relationships/image" Target="media/image172.png" /><Relationship Id="rId176" Type="http://schemas.openxmlformats.org/officeDocument/2006/relationships/header" Target="header1.xml" /><Relationship Id="rId177" Type="http://schemas.openxmlformats.org/officeDocument/2006/relationships/footer" Target="footer1.xml" /><Relationship Id="rId178" Type="http://schemas.openxmlformats.org/officeDocument/2006/relationships/styles" Target="styles.xml"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Linear Equations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