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8pt;width:81.7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nonlinear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nonlinear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27" type="#_x0000_t75" style="height:18pt;width:87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nonlinear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nonlinear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28" type="#_x0000_t75" style="height:18pt;width:69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nonlinear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nonlinear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29" type="#_x0000_t75" style="height:18pt;width:99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nonlinear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nonlinear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30" type="#_x0000_t75" style="height:18pt;width:148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nonlinear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nonlinear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4"/>
                <w:szCs w:val="24"/>
                <w:bdr w:val="nil"/>
                <w:rtl w:val="0"/>
              </w:rPr>
              <w:pict>
                <v:shape id="_x0000_i1031" type="#_x0000_t75" style="height:16.5pt;width:36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is a solution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32" type="#_x0000_t75" style="height:18pt;width:81.7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are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and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 and 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and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and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and 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4"/>
                <w:szCs w:val="24"/>
                <w:bdr w:val="nil"/>
                <w:rtl w:val="0"/>
              </w:rPr>
              <w:pict>
                <v:shape id="_x0000_i1033" type="#_x0000_t75" style="height:16.5pt;width:33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is a solution of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34" type="#_x0000_t75" style="height:21pt;width:96.75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are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and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 and 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and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and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and 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4"/>
                <w:szCs w:val="24"/>
                <w:bdr w:val="nil"/>
                <w:rtl w:val="0"/>
              </w:rPr>
              <w:pict>
                <v:shape id="_x0000_i1035" type="#_x0000_t75" style="height:9pt;width:25.5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is a constant solution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36" type="#_x0000_t75" style="height:21pt;width:72.75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are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and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 and 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and 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 and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4"/>
                <w:szCs w:val="24"/>
                <w:bdr w:val="nil"/>
                <w:rtl w:val="0"/>
              </w:rPr>
              <w:pict>
                <v:shape id="_x0000_i1037" type="#_x0000_t75" style="height:16.5pt;width:36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is a solution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38" type="#_x0000_t75" style="height:18pt;width:81.7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are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and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 and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and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 and 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 and 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39" type="#_x0000_t75" style="height:15pt;width:24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circuit problem in the text,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stands for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capacitance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resistance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current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inductance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charge on the capacitor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40" type="#_x0000_t75" style="height:15pt;width:24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circuit problem in the text, the units of inductance,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are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farads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amperes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henrys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coulombs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falling body problem, the units of acceleration might be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meters per second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feet per second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meters per second per second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kilograms per meter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kilograms per meter per second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41" type="#_x0000_t75" style="height:18pt;width:115.5pt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nonlinear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nonlinear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42" type="#_x0000_t75" style="height:18pt;width:87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nonlinear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nonlinear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43" type="#_x0000_t75" style="height:18pt;width:69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nonlinear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nonlinear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44" type="#_x0000_t75" style="height:18pt;width:99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nonlinear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nonlinear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45" type="#_x0000_t75" style="height:18pt;width:148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 order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 nonlinear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 nonlinear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4"/>
                <w:szCs w:val="24"/>
                <w:bdr w:val="nil"/>
                <w:rtl w:val="0"/>
              </w:rPr>
              <w:pict>
                <v:shape id="_x0000_i1046" type="#_x0000_t75" style="height:16.5pt;width:36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is a solution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47" type="#_x0000_t75" style="height:18pt;width:87.75pt">
                  <v:imagedata r:id="rId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are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 and 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-4 and 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and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 and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and 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4"/>
                <w:szCs w:val="24"/>
                <w:bdr w:val="nil"/>
                <w:rtl w:val="0"/>
              </w:rPr>
              <w:pict>
                <v:shape id="_x0000_i1048" type="#_x0000_t75" style="height:16.5pt;width:33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is a solution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49" type="#_x0000_t75" style="height:21pt;width:102.75pt">
                  <v:imagedata r:id="rId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are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-3 and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 and 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and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and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and -4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4"/>
                <w:szCs w:val="24"/>
                <w:bdr w:val="nil"/>
                <w:rtl w:val="0"/>
              </w:rPr>
              <w:pict>
                <v:shape id="_x0000_i1050" type="#_x0000_t75" style="height:9pt;width:25.5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is a constant solution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51" type="#_x0000_t75" style="height:21pt;width:72.75pt">
                  <v:imagedata r:id="rId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are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and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 and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and 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 and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which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4"/>
                <w:szCs w:val="24"/>
                <w:bdr w:val="nil"/>
                <w:rtl w:val="0"/>
              </w:rPr>
              <w:pict>
                <v:shape id="_x0000_i1052" type="#_x0000_t75" style="height:16.5pt;width:36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is a solution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053" type="#_x0000_t75" style="height:18pt;width:81.75pt">
                  <v:imagedata r:id="rId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are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and 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 and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and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and 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 and 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54" type="#_x0000_t75" style="height:15pt;width:24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circuit problem in the text,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stands for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capacitance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resistance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current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inductance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charge on the capacitor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LRC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circuit problem in the text, the units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are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farads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amperes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henrys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coulombs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falling body problem, the units of acceleration might be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centimeters per second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feet per second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feet per second per second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kilograms per centimeter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kilograms per centimeter per second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2/2/2016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12/16/2016 11:55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2"/>
      <w:footerReference w:type="default" r:id="rId23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1.1 - Definitions and Terminology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header" Target="header1.xml" /><Relationship Id="rId23" Type="http://schemas.openxmlformats.org/officeDocument/2006/relationships/footer" Target="footer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1.1 - Definitions and Terminology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