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Multiple Choice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Forces affecting how children are socialized include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Demographics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NASEW: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by which individuals acquire the knowledge, skills, and character traits that enable them to participate as effective members of groups and society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maturation.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temperament.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revolution.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Handel, Cahill, and Elkin (2007), socialization occurs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4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by means of communication.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through interactions with significant others.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emotionally significant contexts.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by which externally controlled behavior shifts to internally controlled, or self-controlled, behavior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reciprocal connection.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cultural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“Socialization as a reciprocal process” refers to which of the following ideas?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5"/>
              <w:gridCol w:w="80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individuals interact, a response in one individual usually elicits a response in the 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Both mothers and fathers are important in the lives of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are socialized by many people; many people are important in their lives.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 interactions change over time.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of socialization begins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birth.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before birth.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 school-age.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after birth.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total composite of hereditary instructions coded in the genes at the moment of conception is one’s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genotype.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chronosystem.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CFSC.BERN.16.1-3 - Name two characteristics of the brain that make socialization unique in homes.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Genetic prewiring that motivates a person to seek out compatible environments is called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passive.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language-rich.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responsive.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happy, sociable child is more likely to engage others in social activities than a moody, shy child.  This is an example of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passive genotype–environment interaction.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active genotype–environment interaction.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evocative genotype–environment interaction.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difficult child has what kind of response?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Indifferent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Adaptable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Samantha is generally in a positive mood, has regular rhythms, and can adapt to change with ease.  Which temperament style does Samantha exhibit?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Slow-to-warm-up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Unclassified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CFSC.BERN.16.1-3 - Name two characteristics of the brain that make socialization unique in homes.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Kochanska (1995, 1997) found that gentle parenting techniques were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less effective in getting timid children to comply as compared to assertive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effective in getting timid children to comply as compared to assertive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equally effective in getting timid children and assertive children to comply.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adult tells a 6-year old to share a toy with a 4-year-old sibling.  This is an example of what kind of socialization?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Unintentional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Challenging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4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CFSC.BERN.16.1-5 - Define intentional and unintentional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absorb the verbal as well as the nonverbal cues of others.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Intentional socialization can end up being unintentional.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Much of socialization takes place spontaneously during human interactions.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true.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4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CFSC.BERN.16.1-5 - Define intentional and unintentional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Children are socialized by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friends.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characters in movies and books.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Aries, children were treated as “miniature adults” during which historical period?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Before the Renaissance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Industrial Revolution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21stcentury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During the Great Depression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your text, a common concern in the United States today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“loss” of childhood.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use of children for heavy labor.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lack of separate laws governing child punishment and adult punishment.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death and disease.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“output” of socialization?</w:t>
            </w:r>
          </w:p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</w:p>
          <w:p>
            <w:pPr>
              <w:shd w:val="clear" w:color="auto" w:fill="FFFFFF"/>
              <w:bidi w:val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Self-esteem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Attitudes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interactions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Self-esteem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Walden Two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children were given alternate strategies to avoid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drugs and alcohol.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losing a baseball game.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 abuse.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9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Instruction, feedback, and reinforcement are all examples of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variables considered “input.”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variables considered “outputs.”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attachment.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 change.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11"/>
              <w:gridCol w:w="67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CFSC.BERN.16.1-3 - Name two characteristics of the brain that make socialization unique in homes.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organized set of statements that explain observations, integrates different facts or events, and predicts future outcomes is called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theory.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adaptation.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proposed a stage theory describing cognitive development in childhood?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Piaget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Bronfenbrenner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Woods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bioecological model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9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can accommodate other theories.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 developed by Bronfenbrenner.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provides a “whole picture” of the developing child.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Kevin and Jai are parents raising their infant daughter Kelli.  Kevin and Jai are best described as part of Kelli’s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chronosystem.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part of the microsystem?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Peer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Religion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socializing agent that is thought to have the most significant impact on a child’s development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parent’s work.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media.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family offers the child his or her first opportunities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 nurturance.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observe models of behavior.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 language.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4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CFSC.BERN.16.1-5 - Define intentional and unintentional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microsystem in which children formally learn about their society is which of the 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Peer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Community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media differs from the community in that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5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media is not a small, interactive setting.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cannot interact with any media types.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cannot learn attitudes and values from the media.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5"/>
              <w:gridCol w:w="6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CFSC.BERN.16.1-6 - Name a socialization effect of societal change on child rearing and another on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Micro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is to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exo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small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is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outside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is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little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responsive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is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nonresponsive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small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is to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6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relationships between family and school are part of the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mesosystem.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exosystem.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example of an exosystem is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parent’s job.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elementary school.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relationship between family and school.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peer group.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Exosystems affect children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indirectly.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directly.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through the school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none of these; exosystems do not affect children.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your text, people differ in their unconscious assumptions about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personal space.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interpersonal relations.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low-context macrosystem is characterized by _________, whereas a high-context macrosystem is characterized by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competition; cooperation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rationality; intuitiveness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progress; tradition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When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what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is said is more important than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who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said it, the system is most likely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low-context microsystem.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high-context 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low-context 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elemental system.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Compared to members of low-context macrosystems, members of high-context macrosystems are more likely to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try to control nature.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expect personal freedom.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follow traditional role expectations.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have fragmented social relationships.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Examples of chronosystems include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changes in computer technology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physical changes of puberty.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increases in school violence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58"/>
              <w:gridCol w:w="7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CFSC.BERN.16.1-9 - Define the chronosystem and give examples of chronosystem effects relating to the past, present, and future.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Socializing agents generally aim to prepare children for both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stability and change.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trust and mistrust.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abuse and neglect.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past and the present.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4"/>
              <w:gridCol w:w="62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CFSC.BERN.16.1-10 - List the seven indicators of well-being for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your text, systems of government in the United States are shifting from what to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Materialistic to paternalistic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Paternalistic policies to policies of empowerment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Egalitarian to robust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Mesosystems to macrosystems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 Child Left behind Act is an example of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high-context 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shift in responsibility from one system to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intermediary.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celebrity is an example of a(n)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2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high-context macrosystem.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shift in responsibility from one group to another.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information intermediary.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an official makes a decision based on statistics related to poverty, he or she is likely using which kind of indicator?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circumstance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Education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4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CFSC.BERN.16.1-5 - Define intentional and unintentional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not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true regarding socialization?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begins in adolescence.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continues throughout life.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is a reciprocal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 is a dynamic process.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Completion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science of interrelationships between organisms and their environments is termed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 refers to developmental changes associated with the biological process of aging.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Maturation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happy, sociable child is more likely to engage others in social activities than is a moody, shy child.  This is an example of _______ genotype–environment interaction?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evocative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8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an adult reminds a child to write a thank-you note to Grandma, this is an example of _________ socialization.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4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intentional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CFSC.BERN.16.1-5 - Define intentional and unintentional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Prior to the development of the printing press, infancy ended at age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7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Values, morals, motives, and self-esteem are all examples of _________ related to the socialization process.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outputs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Bronfenbrenner’s model is called the _________ model of human development.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bioecological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family, school, and community are part of the _________, according to Bronfenbrenner.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peer group is part of the _________ in Bronfenbrenner’s model.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media are part of the _________, according to Bronfenbrenner.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_________ refers to linkages and interrelationships between two or more of a person’s microsystems.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5"/>
              <w:gridCol w:w="6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mesosystem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CFSC.BERN.16.1-6 - Name a socialization effect of societal change on child rearing and another on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Bronfenbrenner, a community’s school board is an example of a(n)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 refers to an ascribed attribute of membership in a group in which members identify themselves by national origin, culture, race, or religion.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42"/>
              <w:gridCol w:w="68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Ethnicity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CFSC.BERN.16.1-4 - List the reciprocal factors (biological and socialization) related to developmental outcomes.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7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Rationality and practicality are characteristic of a(n) _________-context macrosystem.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your text, the idea that change is good would be likely to be found in a(n) _________-context macrosystem.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Living in harmony with nature would be stressed in a(n) _________ -context macrosystem.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_________ refers to temporal changes in ecological systems or within individuals, producing new conditions that affect development.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58"/>
              <w:gridCol w:w="7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CFSC.BERN.16.1-9 - Define the chronosystem and give examples of chronosystem effects relating to the past, present, and future.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According to Bronfenbrenner, school violence is an example of something found in the _________?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58"/>
              <w:gridCol w:w="7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chronosystem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CFSC.BERN.16.1-9 - Define the chronosystem and give examples of chronosystem effects relating to the past, present, and future.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Frozen embryos are an example of a societal trend in the area of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biotechnology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strong authority takes care of less able citizens, this is considered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5"/>
              <w:gridCol w:w="6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paternalistic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CFSC.BERN.16.1-6 - Name a socialization effect of societal change on child rearing and another on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principle or action based on the belief that any individual can learn to care for him- or herself is called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empowerment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No Child Left Behind Act of 2004 requires children to take _________ tests.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5"/>
              <w:gridCol w:w="6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standardized achievement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CFSC.BERN.16.1-6 - Name a socialization effect of societal change on child rearing and another on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3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by which individuals acquire the knowledge, skills, and character traits that enable them to participate as effective members of society is known as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6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3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Regarding development, socialization begins at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birth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 individual’s sensitivity to various experiences and responsiveness to patterns of social interaction collectively are called _________.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temperament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Remember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/>
                <w:bCs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Subjective Short Answer</w:t>
            </w:r>
          </w:p>
        </w:tc>
      </w:tr>
    </w:tbl>
    <w:p>
      <w:pPr>
        <w:shd w:val="clear" w:color="auto" w:fill="FFFFFF"/>
        <w:bidi w:val="0"/>
        <w:spacing w:after="90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Write an essay contrasting childhood during the Industrial Revolution with childhood today.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8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9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Imagine you are giving a speech entitled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Changes in Society Today and How They Affect Children and Families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  Describe what you will say.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60"/>
              <w:gridCol w:w="64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CFSC.BERN.16.1-1 - Define ecology and discuss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Compare and contrast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intentional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socialization with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unintentional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socialization and give examples.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454"/>
              <w:gridCol w:w="61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CFSC.BERN.16.1-5 - Define intentional and unintentional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systems found in Bronfenbrenner’s model and give examples.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how the mesosystem differs from the macrosystem.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different types of microsystems, providing examples of how each impacts development.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CFSC.BERN.16.1-8 - Name and define the four ecological systems involved in socialization.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Use the concept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passive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genotype–environment interaction to explain a child’s musical and/or artistic abilities.  Explain how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passive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genotype–environment interactions are different from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evocative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or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active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interactions.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775"/>
              <w:gridCol w:w="686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CFSC.BERN.16.1-6 - Name a socialization effect of societal change on child rearing and another on education.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Imagine you are providing in-service training for newlyrecruited Peace Corps volunteers.  Write a speech explaining the difference(s) between high-context and low-context macrosystems.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89"/>
              <w:gridCol w:w="64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CFSC.BERN.16.1-10 - List the seven indicators of well-being for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7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Imagine you are part of a debate team.  Your position for the debate is to argue that children play a role in their own socialization.  Describe what you will say.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00"/>
              <w:gridCol w:w="67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CFSC.BERN.16.1-7 - Define a theory and apply it to the bioecological theory of human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 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2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5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5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shd w:val="clear" w:color="auto" w:fill="FFFFFF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​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Compare an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easy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child with one who is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slow-to-warm-up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using the five aspects of temperamental quality found in the text.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3"/>
              <w:gridCol w:w="656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​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 not provided.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CFSC.BERN.16.1-2 - Define socialization and explain how it relates to child development.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KEYWORDS: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Blooms:Analyze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NOTES: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1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NASW: 10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NAEYC: 4</w:t>
                  </w:r>
                </w:p>
              </w:tc>
            </w:tr>
          </w:tbl>
          <w:p/>
        </w:tc>
      </w:tr>
    </w:tbl>
    <w:p>
      <w:pPr>
        <w:shd w:val="clear" w:color="auto" w:fill="FFFFFF"/>
        <w:bidi w:val="0"/>
        <w:spacing w:after="75"/>
        <w:jc w:val="left"/>
      </w:pPr>
    </w:p>
    <w:p>
      <w:pPr>
        <w:bidi w:val="0"/>
      </w:pPr>
    </w:p>
    <w:sectPr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24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1: Ecology of the Child</dc:title>
  <cp:revision>0</cp:revision>
</cp:coreProperties>
</file>