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problem of scarcity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32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arises only in poor countries.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exists because the price of goods is too high.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exists because of limited resources.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will eventually be solved by better planning.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If society is producing a combination of goods on its production possibilities frontier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3"/>
              <w:gridCol w:w="80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must be employing all available resources.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must be growing.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is using all the available natural resources but may not be using all available labor resources.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Both a and b.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slope of the production possibility frontier shows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54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how inputs must be changed to keep them fully employed.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technically efficient combinations of the two goods.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how demanders are willing to trade one good for another.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opportunity cost of one good in terms of the other.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If the prevailing price of shirts is $10 and at this price demanders demand 100 shirts while suppliers are willing to supply 110 shirts, there is a(n)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93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shortage at the $10 price.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surplus at the $10 price.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equilibrium in this market.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shortage if price were to rise above $10.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Positive economic analysis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4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involves the study of firms with positive profits.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involves how resources are actually used in an economy.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involves judgments on how resources should be used in an economy.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is usually thought to be a waste of time.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Normative economic analysis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4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involves the study of what comprises a normal firm.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involves how resources are actually used in an economy.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involves judgments on how resources should be used in an economy.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is usually thought to be a waste of time.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major problem that may occur with models that predict the values of economic variables in the future is that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65"/>
              <w:gridCol w:w="80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researchers are pessimistic about the future.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model may fail to acknowledge that economic actors will change their behavior in response to changing situations.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model may make predictions that conflict with widely held opinions.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 one cares about these predictions.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In the equation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2"/>
                <w:szCs w:val="22"/>
                <w:bdr w:val="nil"/>
                <w:rtl w:val="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height:13.5pt;width:66.75pt">
                  <v:imagedata r:id="rId4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where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is a function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99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is the independent variable.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38 is a variable.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slope of the line is 38.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None of the above.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The Y-intercept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2"/>
                <w:szCs w:val="22"/>
                <w:bdr w:val="nil"/>
                <w:rtl w:val="0"/>
              </w:rPr>
              <w:pict>
                <v:shape id="_x0000_i1027" type="#_x0000_t75" style="height:13.5pt;width:56.25pt">
                  <v:imagedata r:id="rId5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4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3/8.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–8/3.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The X-intercept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2"/>
                <w:szCs w:val="22"/>
                <w:bdr w:val="nil"/>
                <w:rtl w:val="0"/>
              </w:rPr>
              <w:pict>
                <v:shape id="_x0000_i1028" type="#_x0000_t75" style="height:13.5pt;width:62.25pt">
                  <v:imagedata r:id="rId6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0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−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−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If the Y-intercept of a linear function increases while the slope remains unchanged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graph must shift down in a parallel way.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graph must rotate to the left about the X intercept.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graph must shift up in a parallel.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graph remains unchanged.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If the slope of a linear function changes with no change in the Y-intercept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93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graph shifts either up or down in a parallel way.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graph remains unchanged.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graph rotates about its X-intercept.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graph rotates about its Y-intercept.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slope of a nonlinear function at some particular point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8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is the slope of the straight line that is tangent to the function at that point.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is the slope of the straight line connecting the origin and the point.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cannot be determined.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is constant for the entire function.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Given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4"/>
                <w:sz w:val="22"/>
                <w:szCs w:val="22"/>
                <w:bdr w:val="nil"/>
                <w:rtl w:val="0"/>
              </w:rPr>
              <w:pict>
                <v:shape id="_x0000_i1029" type="#_x0000_t75" style="height:15pt;width:56.25pt">
                  <v:imagedata r:id="rId7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which of the following are necessarily true?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16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is a linear function.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X, Z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are dependent variables.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A contour line of this function would keep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constant.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An increase in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would increase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For the function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2"/>
                <w:szCs w:val="22"/>
                <w:bdr w:val="nil"/>
                <w:rtl w:val="0"/>
              </w:rPr>
              <w:pict>
                <v:shape id="_x0000_i1030" type="#_x0000_t75" style="height:13.5pt;width:45.75pt">
                  <v:imagedata r:id="rId8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, the equation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2"/>
                <w:szCs w:val="22"/>
                <w:bdr w:val="nil"/>
                <w:rtl w:val="0"/>
              </w:rPr>
              <w:pict>
                <v:shape id="_x0000_i1031" type="#_x0000_t75" style="height:13.5pt;width:51.75pt">
                  <v:imagedata r:id="rId9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represents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7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X-intercept.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Y-intercept.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contour line.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tangent line.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For the equation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9"/>
                <w:sz w:val="22"/>
                <w:szCs w:val="22"/>
                <w:bdr w:val="nil"/>
                <w:rtl w:val="0"/>
              </w:rPr>
              <w:pict>
                <v:shape id="_x0000_i1032" type="#_x0000_t75" style="height:19.5pt;width:60pt">
                  <v:imagedata r:id="rId10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, which of the following points lie on the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2"/>
                <w:szCs w:val="22"/>
                <w:bdr w:val="nil"/>
                <w:rtl w:val="0"/>
              </w:rPr>
              <w:pict>
                <v:shape id="_x0000_i1033" type="#_x0000_t75" style="height:13.5pt;width:36.75pt">
                  <v:imagedata r:id="rId11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contour line?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88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034" type="#_x0000_t75" style="height:13.5pt;width:33.75pt">
                        <v:imagedata r:id="rId12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2"/>
                      <w:szCs w:val="22"/>
                      <w:bdr w:val="nil"/>
                      <w:rtl w:val="0"/>
                    </w:rPr>
                    <w:pict>
                      <v:shape id="_x0000_i1035" type="#_x0000_t75" style="height:13.5pt;width:32.25pt">
                        <v:imagedata r:id="rId13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036" type="#_x0000_t75" style="height:13.5pt;width:33.75pt">
                        <v:imagedata r:id="rId14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.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2"/>
                      <w:szCs w:val="22"/>
                      <w:bdr w:val="nil"/>
                      <w:rtl w:val="0"/>
                    </w:rPr>
                    <w:pict>
                      <v:shape id="_x0000_i1037" type="#_x0000_t75" style="height:13.5pt;width:32.25pt">
                        <v:imagedata r:id="rId15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038" type="#_x0000_t75" style="height:13.5pt;width:33.75pt">
                        <v:imagedata r:id="rId16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2"/>
                      <w:szCs w:val="22"/>
                      <w:bdr w:val="nil"/>
                      <w:rtl w:val="0"/>
                    </w:rPr>
                    <w:pict>
                      <v:shape id="_x0000_i1039" type="#_x0000_t75" style="height:13.5pt;width:32.25pt">
                        <v:imagedata r:id="rId17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Both a and c.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For the equation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3"/>
                <w:sz w:val="22"/>
                <w:szCs w:val="22"/>
                <w:bdr w:val="nil"/>
                <w:rtl w:val="0"/>
              </w:rPr>
              <w:pict>
                <v:shape id="_x0000_i1040" type="#_x0000_t75" style="height:24pt;width:60pt">
                  <v:imagedata r:id="rId18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point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2"/>
                <w:szCs w:val="22"/>
                <w:bdr w:val="nil"/>
                <w:rtl w:val="0"/>
              </w:rPr>
              <w:pict>
                <v:shape id="_x0000_i1041" type="#_x0000_t75" style="height:13.5pt;width:39.75pt">
                  <v:imagedata r:id="rId19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,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2"/>
                <w:szCs w:val="22"/>
                <w:bdr w:val="nil"/>
                <w:rtl w:val="0"/>
              </w:rPr>
              <w:pict>
                <v:shape id="_x0000_i1042" type="#_x0000_t75" style="height:13.5pt;width:32.25pt">
                  <v:imagedata r:id="rId15" o:title=""/>
                </v:shape>
              </w:pict>
            </w:r>
          </w:p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38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yields a value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2"/>
                      <w:szCs w:val="22"/>
                      <w:bdr w:val="nil"/>
                      <w:rtl w:val="0"/>
                    </w:rPr>
                    <w:pict>
                      <v:shape id="_x0000_i1043" type="#_x0000_t75" style="height:13.5pt;width:37.5pt">
                        <v:imagedata r:id="rId20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lies below the contour line that includes the point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2"/>
                      <w:szCs w:val="22"/>
                      <w:bdr w:val="nil"/>
                      <w:rtl w:val="0"/>
                    </w:rPr>
                    <w:pict>
                      <v:shape id="_x0000_i1044" type="#_x0000_t75" style="height:13.5pt;width:39pt">
                        <v:imagedata r:id="rId21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2"/>
                      <w:szCs w:val="22"/>
                      <w:bdr w:val="nil"/>
                      <w:rtl w:val="0"/>
                    </w:rPr>
                    <w:pict>
                      <v:shape id="_x0000_i1045" type="#_x0000_t75" style="height:13.5pt;width:32.25pt">
                        <v:imagedata r:id="rId22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lies on the same contour line as the point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2"/>
                      <w:szCs w:val="22"/>
                      <w:bdr w:val="nil"/>
                      <w:rtl w:val="0"/>
                    </w:rPr>
                    <w:pict>
                      <v:shape id="_x0000_i1046" type="#_x0000_t75" style="height:13.5pt;width:39.75pt">
                        <v:imagedata r:id="rId23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2"/>
                      <w:szCs w:val="22"/>
                      <w:bdr w:val="nil"/>
                      <w:rtl w:val="0"/>
                    </w:rPr>
                    <w:pict>
                      <v:shape id="_x0000_i1047" type="#_x0000_t75" style="height:13.5pt;width:32.25pt">
                        <v:imagedata r:id="rId24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Both a and b.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If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9"/>
                <w:sz w:val="22"/>
                <w:szCs w:val="22"/>
                <w:bdr w:val="nil"/>
                <w:rtl w:val="0"/>
              </w:rPr>
              <w:pict>
                <v:shape id="_x0000_i1048" type="#_x0000_t75" style="height:19.5pt;width:65.25pt">
                  <v:imagedata r:id="rId25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, the contour lines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90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are concentric circles.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are parabolas.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are hyperbolas.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intersect whenever either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or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Z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is zero.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solution to the simultaneous equations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2"/>
                <w:szCs w:val="22"/>
                <w:bdr w:val="nil"/>
                <w:rtl w:val="0"/>
              </w:rPr>
              <w:pict>
                <v:shape id="_x0000_i1049" type="#_x0000_t75" style="height:13.5pt;width:62.25pt">
                  <v:imagedata r:id="rId26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and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2"/>
                <w:szCs w:val="22"/>
                <w:bdr w:val="nil"/>
                <w:rtl w:val="0"/>
              </w:rPr>
              <w:pict>
                <v:shape id="_x0000_i1050" type="#_x0000_t75" style="height:13.5pt;width:66.75pt">
                  <v:imagedata r:id="rId27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is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07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051" type="#_x0000_t75" style="height:13.5pt;width:39pt">
                        <v:imagedata r:id="rId21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2"/>
                      <w:szCs w:val="22"/>
                      <w:bdr w:val="nil"/>
                      <w:rtl w:val="0"/>
                    </w:rPr>
                    <w:pict>
                      <v:shape id="_x0000_i1052" type="#_x0000_t75" style="height:13.5pt;width:31.5pt">
                        <v:imagedata r:id="rId28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053" type="#_x0000_t75" style="height:13.5pt;width:33.75pt">
                        <v:imagedata r:id="rId14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2"/>
                      <w:szCs w:val="22"/>
                      <w:bdr w:val="nil"/>
                      <w:rtl w:val="0"/>
                    </w:rPr>
                    <w:pict>
                      <v:shape id="_x0000_i1054" type="#_x0000_t75" style="height:13.5pt;width:31.5pt">
                        <v:imagedata r:id="rId29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055" type="#_x0000_t75" style="height:13.5pt;width:33.75pt">
                        <v:imagedata r:id="rId30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2"/>
                      <w:szCs w:val="22"/>
                      <w:bdr w:val="nil"/>
                      <w:rtl w:val="0"/>
                    </w:rPr>
                    <w:pict>
                      <v:shape id="_x0000_i1056" type="#_x0000_t75" style="height:13.5pt;width:31.5pt">
                        <v:imagedata r:id="rId31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None of the above.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Graphically, the solution to a system of two independent linear equations is usually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93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average of the slopes.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average of the intercepts.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single point.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None of the above.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Let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2"/>
                <w:szCs w:val="22"/>
                <w:bdr w:val="nil"/>
                <w:rtl w:val="0"/>
              </w:rPr>
              <w:pict>
                <v:shape id="_x0000_i1057" type="#_x0000_t75" style="height:13.5pt;width:79.5pt">
                  <v:imagedata r:id="rId32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2"/>
                <w:szCs w:val="22"/>
                <w:bdr w:val="nil"/>
                <w:rtl w:val="0"/>
              </w:rPr>
              <w:pict>
                <v:shape id="_x0000_i1058" type="#_x0000_t75" style="height:13.5pt;width:54.75pt">
                  <v:imagedata r:id="rId33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 Here equilibrium price and quantity are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10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059" type="#_x0000_t75" style="height:13.5pt;width:33pt">
                        <v:imagedata r:id="rId34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;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2"/>
                      <w:szCs w:val="22"/>
                      <w:bdr w:val="nil"/>
                      <w:rtl w:val="0"/>
                    </w:rPr>
                    <w:pict>
                      <v:shape id="_x0000_i1060" type="#_x0000_t75" style="height:13.5pt;width:36.75pt">
                        <v:imagedata r:id="rId3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2"/>
                      <w:szCs w:val="22"/>
                      <w:bdr w:val="nil"/>
                      <w:rtl w:val="0"/>
                    </w:rPr>
                    <w:pict>
                      <v:shape id="_x0000_i1061" type="#_x0000_t75" style="height:13.5pt;width:33pt">
                        <v:imagedata r:id="rId36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;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2"/>
                      <w:szCs w:val="22"/>
                      <w:bdr w:val="nil"/>
                      <w:rtl w:val="0"/>
                    </w:rPr>
                    <w:pict>
                      <v:shape id="_x0000_i1062" type="#_x0000_t75" style="height:13.5pt;width:36.75pt">
                        <v:imagedata r:id="rId3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2"/>
                      <w:szCs w:val="22"/>
                      <w:bdr w:val="nil"/>
                      <w:rtl w:val="0"/>
                    </w:rPr>
                    <w:pict>
                      <v:shape id="_x0000_i1063" type="#_x0000_t75" style="height:13.5pt;width:30.75pt">
                        <v:imagedata r:id="rId37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;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2"/>
                      <w:szCs w:val="22"/>
                      <w:bdr w:val="nil"/>
                      <w:rtl w:val="0"/>
                    </w:rPr>
                    <w:pict>
                      <v:shape id="_x0000_i1064" type="#_x0000_t75" style="height:13.5pt;width:33pt">
                        <v:imagedata r:id="rId3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1"/>
                      <w:sz w:val="22"/>
                      <w:szCs w:val="22"/>
                      <w:bdr w:val="nil"/>
                      <w:rtl w:val="0"/>
                    </w:rPr>
                    <w:pict>
                      <v:shape id="_x0000_i1065" type="#_x0000_t75" style="height:31.5pt;width:45.75pt">
                        <v:imagedata r:id="rId39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;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2"/>
                      <w:szCs w:val="22"/>
                      <w:bdr w:val="nil"/>
                      <w:rtl w:val="0"/>
                    </w:rPr>
                    <w:pict>
                      <v:shape id="_x0000_i1066" type="#_x0000_t75" style="height:13.5pt;width:30.75pt">
                        <v:imagedata r:id="rId40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If the production possibilities frontier can be expressed as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9"/>
                <w:sz w:val="22"/>
                <w:szCs w:val="22"/>
                <w:bdr w:val="nil"/>
                <w:rtl w:val="0"/>
              </w:rPr>
              <w:pict>
                <v:shape id="_x0000_i1067" type="#_x0000_t75" style="height:19.5pt;width:68.25pt">
                  <v:imagedata r:id="rId41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then the point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2"/>
                <w:szCs w:val="22"/>
                <w:bdr w:val="nil"/>
                <w:rtl w:val="0"/>
              </w:rPr>
              <w:pict>
                <v:shape id="_x0000_i1068" type="#_x0000_t75" style="height:13.5pt;width:33.75pt">
                  <v:imagedata r:id="rId42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;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2"/>
                <w:szCs w:val="22"/>
                <w:bdr w:val="nil"/>
                <w:rtl w:val="0"/>
              </w:rPr>
              <w:pict>
                <v:shape id="_x0000_i1069" type="#_x0000_t75" style="height:13.5pt;width:33.75pt">
                  <v:imagedata r:id="rId43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is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1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outside the production possibilities frontier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on the production possibilities frontier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inside the production possibilities frontier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 the wrong quadrant to be on the graph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If the production possibilities frontier can be expressed as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9"/>
                <w:sz w:val="22"/>
                <w:szCs w:val="22"/>
                <w:bdr w:val="nil"/>
                <w:rtl w:val="0"/>
              </w:rPr>
              <w:pict>
                <v:shape id="_x0000_i1070" type="#_x0000_t75" style="height:19.5pt;width:71.25pt">
                  <v:imagedata r:id="rId44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then the point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9"/>
                <w:sz w:val="22"/>
                <w:szCs w:val="22"/>
                <w:bdr w:val="nil"/>
                <w:rtl w:val="0"/>
              </w:rPr>
              <w:pict>
                <v:shape id="_x0000_i1071" type="#_x0000_t75" style="height:19.5pt;width:45pt">
                  <v:imagedata r:id="rId45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;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2"/>
                <w:szCs w:val="22"/>
                <w:bdr w:val="nil"/>
                <w:rtl w:val="0"/>
              </w:rPr>
              <w:pict>
                <v:shape id="_x0000_i1072" type="#_x0000_t75" style="height:13.5pt;width:33.75pt">
                  <v:imagedata r:id="rId46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is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1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outside the production possibilities frontier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on the production possibilities frontier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inside the production possibilities frontier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 the wrong quadrant to be on the graph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Suppose a production possibilities frontier can be expressed as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9"/>
                <w:sz w:val="22"/>
                <w:szCs w:val="22"/>
                <w:bdr w:val="nil"/>
                <w:rtl w:val="0"/>
              </w:rPr>
              <w:pict>
                <v:shape id="_x0000_i1073" type="#_x0000_t75" style="height:19.5pt;width:70.5pt">
                  <v:imagedata r:id="rId47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is the opportunity cost of going from 1 unit of X to 2 units of X (in terms of units of Y)?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52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074" type="#_x0000_t75" style="height:19.5pt;width:22.5pt">
                        <v:imagedata r:id="rId4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075" type="#_x0000_t75" style="height:19.5pt;width:56.25pt">
                        <v:imagedata r:id="rId4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Suppose a production possibilities frontier can be expressed as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9"/>
                <w:sz w:val="22"/>
                <w:szCs w:val="22"/>
                <w:bdr w:val="nil"/>
                <w:rtl w:val="0"/>
              </w:rPr>
              <w:pict>
                <v:shape id="_x0000_i1076" type="#_x0000_t75" style="height:19.5pt;width:70.5pt">
                  <v:imagedata r:id="rId47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is the opportunity cost of going from 2 units of X to 3 units of X (in terms of units of Y)?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5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077" type="#_x0000_t75" style="height:19.5pt;width:22.5pt">
                        <v:imagedata r:id="rId5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078" type="#_x0000_t75" style="height:19.5pt;width:22.5pt">
                        <v:imagedata r:id="rId4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An increase in the technology used in the production of only one of the two goods in a society will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6"/>
              <w:gridCol w:w="803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eliminate scarcity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move the production possibilities frontier out in all directions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move the production possibilities frontier in all directions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leave one intercept of the production possibilities frontier fixed and swing out from the other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Suppose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2"/>
                <w:szCs w:val="22"/>
                <w:bdr w:val="nil"/>
                <w:rtl w:val="0"/>
              </w:rPr>
              <w:pict>
                <v:shape id="_x0000_i1079" type="#_x0000_t75" style="height:13.5pt;width:82.5pt">
                  <v:imagedata r:id="rId51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2"/>
                <w:szCs w:val="22"/>
                <w:bdr w:val="nil"/>
                <w:rtl w:val="0"/>
              </w:rPr>
              <w:pict>
                <v:shape id="_x0000_i1080" type="#_x0000_t75" style="height:13.5pt;width:57.75pt">
                  <v:imagedata r:id="rId52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 The equilibrium price is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Suppose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2"/>
                <w:szCs w:val="22"/>
                <w:bdr w:val="nil"/>
                <w:rtl w:val="0"/>
              </w:rPr>
              <w:pict>
                <v:shape id="_x0000_i1081" type="#_x0000_t75" style="height:13.5pt;width:82.5pt">
                  <v:imagedata r:id="rId51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2"/>
                <w:szCs w:val="22"/>
                <w:bdr w:val="nil"/>
                <w:rtl w:val="0"/>
              </w:rPr>
              <w:pict>
                <v:shape id="_x0000_i1082" type="#_x0000_t75" style="height:13.5pt;width:57.75pt">
                  <v:imagedata r:id="rId52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 The equilibrium quantity is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Suppose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4"/>
                <w:sz w:val="22"/>
                <w:szCs w:val="22"/>
                <w:bdr w:val="nil"/>
                <w:rtl w:val="0"/>
              </w:rPr>
              <w:pict>
                <v:shape id="_x0000_i1083" type="#_x0000_t75" style="height:15pt;width:50.25pt">
                  <v:imagedata r:id="rId53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 If taxes are progressive which of the following is true?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22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084" type="#_x0000_t75" style="height:13.5pt;width:24pt">
                        <v:imagedata r:id="rId5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085" type="#_x0000_t75" style="height:13.5pt;width:41.25pt">
                        <v:imagedata r:id="rId5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086" type="#_x0000_t75" style="height:13.5pt;width:31.5pt">
                        <v:imagedata r:id="rId5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087" type="#_x0000_t75" style="height:13.5pt;width:31.5pt">
                        <v:imagedata r:id="rId57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Suppose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4"/>
                <w:sz w:val="22"/>
                <w:szCs w:val="22"/>
                <w:bdr w:val="nil"/>
                <w:rtl w:val="0"/>
              </w:rPr>
              <w:pict>
                <v:shape id="_x0000_i1088" type="#_x0000_t75" style="height:15pt;width:50.25pt">
                  <v:imagedata r:id="rId53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 If taxes are regressive which of the following is true?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22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089" type="#_x0000_t75" style="height:13.5pt;width:24pt">
                        <v:imagedata r:id="rId5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090" type="#_x0000_t75" style="height:13.5pt;width:41.25pt">
                        <v:imagedata r:id="rId5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091" type="#_x0000_t75" style="height:13.5pt;width:31.5pt">
                        <v:imagedata r:id="rId5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092" type="#_x0000_t75" style="height:13.5pt;width:31.5pt">
                        <v:imagedata r:id="rId57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Suppose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4"/>
                <w:sz w:val="22"/>
                <w:szCs w:val="22"/>
                <w:bdr w:val="nil"/>
                <w:rtl w:val="0"/>
              </w:rPr>
              <w:pict>
                <v:shape id="_x0000_i1093" type="#_x0000_t75" style="height:15pt;width:50.25pt">
                  <v:imagedata r:id="rId53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 If taxes are proportional which of the following is true?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22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094" type="#_x0000_t75" style="height:13.5pt;width:24pt">
                        <v:imagedata r:id="rId5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095" type="#_x0000_t75" style="height:13.5pt;width:41.25pt">
                        <v:imagedata r:id="rId5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096" type="#_x0000_t75" style="height:13.5pt;width:31.5pt">
                        <v:imagedata r:id="rId5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097" type="#_x0000_t75" style="height:13.5pt;width:31.5pt">
                        <v:imagedata r:id="rId57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Suppose you can write generic supply and demand curves such that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2"/>
                <w:szCs w:val="22"/>
                <w:bdr w:val="nil"/>
                <w:rtl w:val="0"/>
              </w:rPr>
              <w:pict>
                <v:shape id="_x0000_i1098" type="#_x0000_t75" style="height:13.5pt;width:65.25pt">
                  <v:imagedata r:id="rId58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2"/>
                <w:szCs w:val="22"/>
                <w:bdr w:val="nil"/>
                <w:rtl w:val="0"/>
              </w:rPr>
              <w:pict>
                <v:shape id="_x0000_i1099" type="#_x0000_t75" style="height:13.5pt;width:66.75pt">
                  <v:imagedata r:id="rId59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 Equilibrium price is given by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94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"/>
                    </w:rPr>
                    <w:pict>
                      <v:shape id="_x0000_i1100" type="#_x0000_t75" style="height:18pt;width:77.25pt">
                        <v:imagedata r:id="rId6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101" type="#_x0000_t75" style="height:13.5pt;width:29.25pt">
                        <v:imagedata r:id="rId6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"/>
                    </w:rPr>
                    <w:pict>
                      <v:shape id="_x0000_i1102" type="#_x0000_t75" style="height:18pt;width:77.25pt">
                        <v:imagedata r:id="rId6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103" type="#_x0000_t75" style="height:13.5pt;width:9pt">
                        <v:imagedata r:id="rId63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Suppose you can write generic supply and demand curves such that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2"/>
                <w:szCs w:val="22"/>
                <w:bdr w:val="nil"/>
                <w:rtl w:val="0"/>
              </w:rPr>
              <w:pict>
                <v:shape id="_x0000_i1104" type="#_x0000_t75" style="height:13.5pt;width:65.25pt">
                  <v:imagedata r:id="rId58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2"/>
                <w:szCs w:val="22"/>
                <w:bdr w:val="nil"/>
                <w:rtl w:val="0"/>
              </w:rPr>
              <w:pict>
                <v:shape id="_x0000_i1105" type="#_x0000_t75" style="height:13.5pt;width:66.75pt">
                  <v:imagedata r:id="rId59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 Equilibrium quantity is then given by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39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106" type="#_x0000_t75" style="height:13.5pt;width:43.5pt">
                        <v:imagedata r:id="rId6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07" type="#_x0000_t75" style="height:31.5pt;width:49.5pt">
                        <v:imagedata r:id="rId6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108" type="#_x0000_t75" style="height:13.5pt;width:27pt">
                        <v:imagedata r:id="rId6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109" type="#_x0000_t75" style="height:13.5pt;width:8.25pt">
                        <v:imagedata r:id="rId67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Suppose you can write generic supply and demand curves such that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2"/>
                <w:szCs w:val="22"/>
                <w:bdr w:val="nil"/>
                <w:rtl w:val="0"/>
              </w:rPr>
              <w:pict>
                <v:shape id="_x0000_i1110" type="#_x0000_t75" style="height:13.5pt;width:62.25pt">
                  <v:imagedata r:id="rId68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2"/>
                <w:szCs w:val="22"/>
                <w:bdr w:val="nil"/>
                <w:rtl w:val="0"/>
              </w:rPr>
              <w:pict>
                <v:shape id="_x0000_i1111" type="#_x0000_t75" style="height:13.5pt;width:66.75pt">
                  <v:imagedata r:id="rId59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 If price must reach a certain level before firms supply anything,, A must be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14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positive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negative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Suppose you can write generic supply and demand curves such that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2"/>
                <w:szCs w:val="22"/>
                <w:bdr w:val="nil"/>
                <w:rtl w:val="0"/>
              </w:rPr>
              <w:pict>
                <v:shape id="_x0000_i1112" type="#_x0000_t75" style="height:13.5pt;width:65.25pt">
                  <v:imagedata r:id="rId58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2"/>
                <w:szCs w:val="22"/>
                <w:bdr w:val="nil"/>
                <w:rtl w:val="0"/>
              </w:rPr>
              <w:pict>
                <v:shape id="_x0000_i1113" type="#_x0000_t75" style="height:13.5pt;width:66.75pt">
                  <v:imagedata r:id="rId59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 If firms produce more when price rises, B must be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14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positive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negative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Suppose you can write generic supply and demand curves such that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2"/>
                <w:szCs w:val="22"/>
                <w:bdr w:val="nil"/>
                <w:rtl w:val="0"/>
              </w:rPr>
              <w:pict>
                <v:shape id="_x0000_i1114" type="#_x0000_t75" style="height:13.5pt;width:65.25pt">
                  <v:imagedata r:id="rId58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2"/>
                <w:szCs w:val="22"/>
                <w:bdr w:val="nil"/>
                <w:rtl w:val="0"/>
              </w:rPr>
              <w:pict>
                <v:shape id="_x0000_i1115" type="#_x0000_t75" style="height:13.5pt;width:66.75pt">
                  <v:imagedata r:id="rId59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 If consumers demand less as price rises, C must be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14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positive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negative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Suppose you can write generic supply and demand curves such that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2"/>
                <w:szCs w:val="22"/>
                <w:bdr w:val="nil"/>
                <w:rtl w:val="0"/>
              </w:rPr>
              <w:pict>
                <v:shape id="_x0000_i1116" type="#_x0000_t75" style="height:13.5pt;width:65.25pt">
                  <v:imagedata r:id="rId58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2"/>
                <w:szCs w:val="22"/>
                <w:bdr w:val="nil"/>
                <w:rtl w:val="0"/>
              </w:rPr>
              <w:pict>
                <v:shape id="_x0000_i1117" type="#_x0000_t75" style="height:13.5pt;width:66.75pt">
                  <v:imagedata r:id="rId59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 In the usual supply-demand configuration, D must be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14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positive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negative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Ricardian notion that of diminishing returns implies that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46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as more input is used more output will be made.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as more input is used less output will be made.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as more input is used the increase in output will increase.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as more input is used the increase in output will decrease.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Economists typically use ____ analysis, whereas clergy members typically use ____ analysis.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3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positive; positive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normative; normative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positive; normative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normative; positive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p>
      <w:pPr>
        <w:bidi w:val="0"/>
      </w:pPr>
    </w:p>
    <w:sectPr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24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  <w:style w:type="table" w:customStyle="1" w:styleId="questionMetaData">
    <w:name w:val="questionMetaData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image" Target="media/image9.png" /><Relationship Id="rId13" Type="http://schemas.openxmlformats.org/officeDocument/2006/relationships/image" Target="media/image10.png" /><Relationship Id="rId14" Type="http://schemas.openxmlformats.org/officeDocument/2006/relationships/image" Target="media/image11.png" /><Relationship Id="rId15" Type="http://schemas.openxmlformats.org/officeDocument/2006/relationships/image" Target="media/image12.png" /><Relationship Id="rId16" Type="http://schemas.openxmlformats.org/officeDocument/2006/relationships/image" Target="media/image13.png" /><Relationship Id="rId17" Type="http://schemas.openxmlformats.org/officeDocument/2006/relationships/image" Target="media/image14.png" /><Relationship Id="rId18" Type="http://schemas.openxmlformats.org/officeDocument/2006/relationships/image" Target="media/image15.png" /><Relationship Id="rId19" Type="http://schemas.openxmlformats.org/officeDocument/2006/relationships/image" Target="media/image16.png" /><Relationship Id="rId2" Type="http://schemas.openxmlformats.org/officeDocument/2006/relationships/webSettings" Target="webSettings.xml" /><Relationship Id="rId20" Type="http://schemas.openxmlformats.org/officeDocument/2006/relationships/image" Target="media/image17.png" /><Relationship Id="rId21" Type="http://schemas.openxmlformats.org/officeDocument/2006/relationships/image" Target="media/image18.png" /><Relationship Id="rId22" Type="http://schemas.openxmlformats.org/officeDocument/2006/relationships/image" Target="media/image19.png" /><Relationship Id="rId23" Type="http://schemas.openxmlformats.org/officeDocument/2006/relationships/image" Target="media/image20.png" /><Relationship Id="rId24" Type="http://schemas.openxmlformats.org/officeDocument/2006/relationships/image" Target="media/image21.png" /><Relationship Id="rId25" Type="http://schemas.openxmlformats.org/officeDocument/2006/relationships/image" Target="media/image22.png" /><Relationship Id="rId26" Type="http://schemas.openxmlformats.org/officeDocument/2006/relationships/image" Target="media/image23.png" /><Relationship Id="rId27" Type="http://schemas.openxmlformats.org/officeDocument/2006/relationships/image" Target="media/image24.png" /><Relationship Id="rId28" Type="http://schemas.openxmlformats.org/officeDocument/2006/relationships/image" Target="media/image25.png" /><Relationship Id="rId29" Type="http://schemas.openxmlformats.org/officeDocument/2006/relationships/image" Target="media/image26.png" /><Relationship Id="rId3" Type="http://schemas.openxmlformats.org/officeDocument/2006/relationships/fontTable" Target="fontTable.xml" /><Relationship Id="rId30" Type="http://schemas.openxmlformats.org/officeDocument/2006/relationships/image" Target="media/image27.png" /><Relationship Id="rId31" Type="http://schemas.openxmlformats.org/officeDocument/2006/relationships/image" Target="media/image28.png" /><Relationship Id="rId32" Type="http://schemas.openxmlformats.org/officeDocument/2006/relationships/image" Target="media/image29.png" /><Relationship Id="rId33" Type="http://schemas.openxmlformats.org/officeDocument/2006/relationships/image" Target="media/image30.png" /><Relationship Id="rId34" Type="http://schemas.openxmlformats.org/officeDocument/2006/relationships/image" Target="media/image31.png" /><Relationship Id="rId35" Type="http://schemas.openxmlformats.org/officeDocument/2006/relationships/image" Target="media/image32.png" /><Relationship Id="rId36" Type="http://schemas.openxmlformats.org/officeDocument/2006/relationships/image" Target="media/image33.png" /><Relationship Id="rId37" Type="http://schemas.openxmlformats.org/officeDocument/2006/relationships/image" Target="media/image34.png" /><Relationship Id="rId38" Type="http://schemas.openxmlformats.org/officeDocument/2006/relationships/image" Target="media/image35.png" /><Relationship Id="rId39" Type="http://schemas.openxmlformats.org/officeDocument/2006/relationships/image" Target="media/image36.png" /><Relationship Id="rId4" Type="http://schemas.openxmlformats.org/officeDocument/2006/relationships/image" Target="media/image1.png" /><Relationship Id="rId40" Type="http://schemas.openxmlformats.org/officeDocument/2006/relationships/image" Target="media/image37.png" /><Relationship Id="rId41" Type="http://schemas.openxmlformats.org/officeDocument/2006/relationships/image" Target="media/image38.png" /><Relationship Id="rId42" Type="http://schemas.openxmlformats.org/officeDocument/2006/relationships/image" Target="media/image39.png" /><Relationship Id="rId43" Type="http://schemas.openxmlformats.org/officeDocument/2006/relationships/image" Target="media/image40.png" /><Relationship Id="rId44" Type="http://schemas.openxmlformats.org/officeDocument/2006/relationships/image" Target="media/image41.png" /><Relationship Id="rId45" Type="http://schemas.openxmlformats.org/officeDocument/2006/relationships/image" Target="media/image42.png" /><Relationship Id="rId46" Type="http://schemas.openxmlformats.org/officeDocument/2006/relationships/image" Target="media/image43.png" /><Relationship Id="rId47" Type="http://schemas.openxmlformats.org/officeDocument/2006/relationships/image" Target="media/image44.png" /><Relationship Id="rId48" Type="http://schemas.openxmlformats.org/officeDocument/2006/relationships/image" Target="media/image45.png" /><Relationship Id="rId49" Type="http://schemas.openxmlformats.org/officeDocument/2006/relationships/image" Target="media/image46.png" /><Relationship Id="rId5" Type="http://schemas.openxmlformats.org/officeDocument/2006/relationships/image" Target="media/image2.png" /><Relationship Id="rId50" Type="http://schemas.openxmlformats.org/officeDocument/2006/relationships/image" Target="media/image47.png" /><Relationship Id="rId51" Type="http://schemas.openxmlformats.org/officeDocument/2006/relationships/image" Target="media/image48.png" /><Relationship Id="rId52" Type="http://schemas.openxmlformats.org/officeDocument/2006/relationships/image" Target="media/image49.png" /><Relationship Id="rId53" Type="http://schemas.openxmlformats.org/officeDocument/2006/relationships/image" Target="media/image50.png" /><Relationship Id="rId54" Type="http://schemas.openxmlformats.org/officeDocument/2006/relationships/image" Target="media/image51.png" /><Relationship Id="rId55" Type="http://schemas.openxmlformats.org/officeDocument/2006/relationships/image" Target="media/image52.png" /><Relationship Id="rId56" Type="http://schemas.openxmlformats.org/officeDocument/2006/relationships/image" Target="media/image53.png" /><Relationship Id="rId57" Type="http://schemas.openxmlformats.org/officeDocument/2006/relationships/image" Target="media/image54.png" /><Relationship Id="rId58" Type="http://schemas.openxmlformats.org/officeDocument/2006/relationships/image" Target="media/image55.png" /><Relationship Id="rId59" Type="http://schemas.openxmlformats.org/officeDocument/2006/relationships/image" Target="media/image56.png" /><Relationship Id="rId6" Type="http://schemas.openxmlformats.org/officeDocument/2006/relationships/image" Target="media/image3.png" /><Relationship Id="rId60" Type="http://schemas.openxmlformats.org/officeDocument/2006/relationships/image" Target="media/image57.png" /><Relationship Id="rId61" Type="http://schemas.openxmlformats.org/officeDocument/2006/relationships/image" Target="media/image58.png" /><Relationship Id="rId62" Type="http://schemas.openxmlformats.org/officeDocument/2006/relationships/image" Target="media/image59.png" /><Relationship Id="rId63" Type="http://schemas.openxmlformats.org/officeDocument/2006/relationships/image" Target="media/image60.png" /><Relationship Id="rId64" Type="http://schemas.openxmlformats.org/officeDocument/2006/relationships/image" Target="media/image61.png" /><Relationship Id="rId65" Type="http://schemas.openxmlformats.org/officeDocument/2006/relationships/image" Target="media/image62.png" /><Relationship Id="rId66" Type="http://schemas.openxmlformats.org/officeDocument/2006/relationships/image" Target="media/image63.png" /><Relationship Id="rId67" Type="http://schemas.openxmlformats.org/officeDocument/2006/relationships/image" Target="media/image64.png" /><Relationship Id="rId68" Type="http://schemas.openxmlformats.org/officeDocument/2006/relationships/image" Target="media/image65.png" /><Relationship Id="rId69" Type="http://schemas.openxmlformats.org/officeDocument/2006/relationships/styles" Target="styles.xml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1 Economic Models</dc:title>
  <cp:revision>0</cp:revision>
</cp:coreProperties>
</file>