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27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3"/>
                    </w:rPr>
                    <w:pict>
                      <v:shape id="_x0000_i1027" type="#_x0000_t75" style="height:9pt;width:6.75pt">
                        <v:imagedata r:id="rId5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028" type="#_x0000_t75" style="height:15pt;width:21.75pt">
                        <v:imagedata r:id="rId6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9" type="#_x0000_t75" style="height:15pt;width:63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3"/>
                    </w:rPr>
                    <w:pict>
                      <v:shape id="_x0000_i1030" type="#_x0000_t75" style="height:9pt;width:6.75pt">
                        <v:imagedata r:id="rId5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21.75pt">
                        <v:imagedata r:id="rId6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9:56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2" type="#_x0000_t75" style="height:15pt;width:63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3"/>
                    </w:rPr>
                    <w:pict>
                      <v:shape id="_x0000_i1033" type="#_x0000_t75" style="height:9pt;width:6.75pt">
                        <v:imagedata r:id="rId5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3"/>
                    </w:rPr>
                    <w:pict>
                      <v:shape id="_x0000_i1034" type="#_x0000_t75" style="height:15pt;width:21.75pt">
                        <v:imagedata r:id="rId6" o:title=""/>
                      </v:shape>
                    </w:pic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0.9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10/24/2016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5" type="#_x0000_t75" style="height:15pt;width: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6" type="#_x0000_t75" style="height:15pt;width:21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37" type="#_x0000_t75" style="height:4in;width:4in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8" type="#_x0000_t75" style="height:15pt;width: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9" type="#_x0000_t75" style="height:15pt;width:21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40" type="#_x0000_t75" style="height:4in;width:4in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41" type="#_x0000_t75" style="height:25.5pt;width:78.7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2" type="#_x0000_t75" style="height:15pt;width:27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3" type="#_x0000_t75" style="height:19.5pt;width:22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11:00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4" type="#_x0000_t75" style="height:15pt;width:63.7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5" type="#_x0000_t75" style="height:15pt;width:27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6" type="#_x0000_t75" style="height:15pt;width:69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7" type="#_x0000_t75" style="height:15pt;width:40.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8" type="#_x0000_t75" style="height:15pt;width:42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9" type="#_x0000_t75" style="height:15pt;width:42.7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0" type="#_x0000_t75" style="height:15pt;width:67.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1" type="#_x0000_t75" style="height:15pt;width:61.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2" type="#_x0000_t75" style="height:15pt;width:93.75pt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53" type="#_x0000_t75" style="height:19.5pt;width:85.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4" type="#_x0000_t75" style="height:15pt;width:21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5" type="#_x0000_t75" style="height:31.5pt;width:67.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6" type="#_x0000_t75" style="height:15pt;width:21pt">
                  <v:imagedata r:id="rId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11:34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7" type="#_x0000_t75" style="height:37.5pt;width:63.7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domain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8" type="#_x0000_t75" style="height:15pt;width:57.7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9" type="#_x0000_t75" style="height:4in;width:4in">
                        <v:imagedata r:id="rId3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0" type="#_x0000_t75" style="height:4in;width:4in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1" type="#_x0000_t75" style="height:4in;width:4in">
                        <v:imagedata r:id="rId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2" type="#_x0000_t75" style="height:4in;width:4in">
                        <v:imagedata r:id="rId3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5/6/2016 9:58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63" type="#_x0000_t75" style="height:37.5pt;width:52.5pt">
                  <v:imagedata r:id="rId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domain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64" type="#_x0000_t75" style="height:15pt;width:36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5" type="#_x0000_t75" style="height:4in;width:4in">
                        <v:imagedata r:id="rId3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6" type="#_x0000_t75" style="height:4in;width:4in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7" type="#_x0000_t75" style="height:4in;width:4in">
                        <v:imagedata r:id="rId3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8" type="#_x0000_t75" style="height:4in;width:4in">
                        <v:imagedata r:id="rId4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10/24/2016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69" type="#_x0000_t75" style="height:37.5pt;width:52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domain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70" type="#_x0000_t75" style="height:15pt;width:57.7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1" type="#_x0000_t75" style="height:4in;width:4in">
                        <v:imagedata r:id="rId4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2" type="#_x0000_t75" style="height:4in;width:4in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3" type="#_x0000_t75" style="height:4in;width:4in">
                        <v:imagedata r:id="rId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4" type="#_x0000_t75" style="height:4in;width:4in">
                        <v:imagedata r:id="rId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75" type="#_x0000_t75" style="height:19.5pt;width:57.7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domain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76" type="#_x0000_t75" style="height:15pt;width:57.7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7" type="#_x0000_t75" style="height:4in;width:4in">
                        <v:imagedata r:id="rId4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8" type="#_x0000_t75" style="height:4in;width:4in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9" type="#_x0000_t75" style="height:4in;width:4in">
                        <v:imagedata r:id="rId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80" type="#_x0000_t75" style="height:4in;width:4in">
                        <v:imagedata r:id="rId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technology (such as spreadsheet web site utilities, or a graphing calculator) to evaluate the function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1" type="#_x0000_t75" style="height:13.5pt;width:33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82" type="#_x0000_t75" style="height:19.5pt;width:99.75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–19.288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–11.288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47.512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–18.68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39.512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12:21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technology (such as spreadsheet web site utilities, or a graphing calculator) to evaluate the function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3" type="#_x0000_t75" style="height:13.5pt;width:33.7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84" type="#_x0000_t75" style="height:37.5pt;width:72.75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four decimal places if necessary.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1.4414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15.8000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0.6938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0.4309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3/29/2016 12:24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5" type="#_x0000_t75" style="height:15pt;width: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86" type="#_x0000_t75" style="height:40.5pt;width:127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7" type="#_x0000_t75" style="height:15pt;width:27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Function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8" type="#_x0000_t75" style="height:15pt;width: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89" type="#_x0000_t75" style="height:40.5pt;width:137.2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0" type="#_x0000_t75" style="height:15pt;width:27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Function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1" type="#_x0000_t75" style="height:15pt;width: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92" type="#_x0000_t75" style="height:40.5pt;width:137.2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9"/>
                <w:szCs w:val="29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9"/>
                <w:szCs w:val="29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9"/>
                <w:szCs w:val="29"/>
                <w:bdr w:val="nil"/>
                <w:rtl w:val="0"/>
              </w:rPr>
              <w:pict>
                <v:shape id="_x0000_i1093" type="#_x0000_t75" style="height:15pt;width:21.75pt">
                  <v:imagedata r:id="rId6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9"/>
                <w:szCs w:val="29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7:08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4" type="#_x0000_t75" style="height:15pt;width: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3"/>
                <w:sz w:val="22"/>
                <w:szCs w:val="22"/>
                <w:bdr w:val="nil"/>
                <w:rtl w:val="0"/>
              </w:rPr>
              <w:pict>
                <v:shape id="_x0000_i1095" type="#_x0000_t75" style="height:54pt;width:138.75pt">
                  <v:imagedata r:id="rId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6" type="#_x0000_t75" style="height:15pt;width:27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7:32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shows the number of sports utility vehicles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97" type="#_x0000_t75" style="height:16.5pt;width:19.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sold in the United States.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98" type="#_x0000_t75" style="height:16.5pt;width:19.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represents sales in year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in thousands of vehicles.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99" type="#_x0000_t75" style="height:16.5pt;width:21.7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00" type="#_x0000_t75" style="height:4in;width:4in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950,000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​450,000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900,000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11/2/2016 4:04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shows the number of sports utility vehicles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01" type="#_x0000_t75" style="height:16.5pt;width:19.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sold in the United States.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02" type="#_x0000_t75" style="height:16.5pt;width:19.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represents sales in year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in thousands of vehicles.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03" type="#_x0000_t75" style="height:16.5pt;width:21.7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04" type="#_x0000_t75" style="height:4in;width:4in">
                  <v:imagedata r:id="rId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650,000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950,000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11/2/2016 2:42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value of U.S. trade with China from 1994 through 2002 can be approximated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05" type="#_x0000_t75" style="height:19.5pt;width:90.7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billion dollars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time in years since 1994).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an appropriate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6" type="#_x0000_t75" style="height:16.5pt;width:48.7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7" type="#_x0000_t75" style="height:16.5pt;width:60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8" type="#_x0000_t75" style="height:16.5pt;width:65.2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9" type="#_x0000_t75" style="height:16.5pt;width:27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0" type="#_x0000_t75" style="height:16.5pt;width:48.75pt">
                        <v:imagedata r:id="rId7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number of research articles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Physics Review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were written by researchers in the U.S. from 1983 through 1996 can be approximated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11" type="#_x0000_t75" style="height:19.5pt;width:136.5pt">
                  <v:imagedata r:id="rId7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billion dollars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is time in years since 1983).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an appropriate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2" type="#_x0000_t75" style="height:16.5pt;width:32.2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3" type="#_x0000_t75" style="height:16.5pt;width:65.25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4" type="#_x0000_t75" style="height:16.5pt;width:52.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5" type="#_x0000_t75" style="height:16.5pt;width:47.2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16" type="#_x0000_t75" style="height:16.5pt;width:60pt">
                        <v:imagedata r:id="rId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processor speed, in megahertz, of Intel processors could be approximated by the function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in years since the start of 1995.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17" type="#_x0000_t75" style="height:40.5pt;width:161.25pt">
                  <v:imagedata r:id="rId8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model to estimate when processor speeds first hit 3.2 gigahertz (1 gigahertz = 1,000 megahertz).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8" type="#_x0000_t75" style="height:13.5pt;width:32.2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9" type="#_x0000_t75" style="height:13.5pt;width:32.2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0" type="#_x0000_t75" style="height:13.5pt;width:32.2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1" type="#_x0000_t75" style="height:13.5pt;width:32.2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2" type="#_x0000_t75" style="height:13.5pt;width:32.25pt">
                        <v:imagedata r:id="rId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value of the Conference Board Index of 10 economic indicators in the U.S. could be approximated by the function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in months since the end of December 2002.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23" type="#_x0000_t75" style="height:40.5pt;width:160.5pt">
                  <v:imagedata r:id="rId8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model to estimate when - prior to March, 2004 - the index was 113.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4" type="#_x0000_t75" style="height:13.5pt;width:32.25pt">
                        <v:imagedata r:id="rId8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5" type="#_x0000_t75" style="height:13.5pt;width:32.25pt">
                        <v:imagedata r:id="rId8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6" type="#_x0000_t75" style="height:13.5pt;width:32.2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7" type="#_x0000_t75" style="height:13.5pt;width:32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8" type="#_x0000_t75" style="height:13.5pt;width:32.2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months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percentage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29" type="#_x0000_t75" style="height:16.5pt;width:19.5pt">
                  <v:imagedata r:id="rId9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of children who are able to speak in at least single words by the age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months can be approximated by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30" type="#_x0000_t75" style="height:33pt;width:113.25pt">
                  <v:imagedata r:id="rId9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percent of children are able to speak in at least single words by the age of 14 months? Round to the nearest percent.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percentage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31" type="#_x0000_t75" style="height:16.5pt;width:19.5pt">
                  <v:imagedata r:id="rId9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of children who are able to speak in at least single words by the age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months can be approximated by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32" type="#_x0000_t75" style="height:33pt;width:113.25pt">
                  <v:imagedata r:id="rId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what age are 70% of children speaking in at least single words? Round your answer to the nearest month.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the revenue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is specified as a function of selling price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variable is independent?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Write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33" type="#_x0000_t75" style="height:19.5pt;width:54pt">
                  <v:imagedata r:id="rId9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using function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4" type="#_x0000_t75" style="height:19.5pt;width:54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5" type="#_x0000_t75" style="height:19.5pt;width:67.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6" type="#_x0000_t75" style="height:19.5pt;width:52.5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7" type="#_x0000_t75" style="height:19.5pt;width:69.7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138" type="#_x0000_t75" style="height:22.5pt;width:49.5pt">
                        <v:imagedata r:id="rId9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39" type="#_x0000_t75" style="height:16.5pt;width:21.75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0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2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5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3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4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0.7</w:t>
                  </w:r>
                </w:p>
              </w:tc>
              <w:tc>
                <w:tcPr>
                  <w:tcW w:w="10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0.95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40" type="#_x0000_t75" style="height:25.5pt;width:78.75pt">
                  <v:imagedata r:id="rId10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41" type="#_x0000_t75" style="height:16.5pt;width:21.75pt">
                  <v:imagedata r:id="rId1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42" type="#_x0000_t75" style="height:16.5pt;width:69pt">
                  <v:imagedata r:id="rId10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43" type="#_x0000_t75" style="height:16.5pt;width:21.75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44" type="#_x0000_t75" style="height:19.5pt;width:85.5pt">
                  <v:imagedata r:id="rId10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45" type="#_x0000_t75" style="height:16.5pt;width:27pt">
                  <v:imagedata r:id="rId10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46" type="#_x0000_t75" style="height:31.5pt;width:67.5pt">
                  <v:imagedata r:id="rId1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47" type="#_x0000_t75" style="height:16.5pt;width:21pt">
                  <v:imagedata r:id="rId1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function with the corresponding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48" type="#_x0000_t75" style="height:16.5pt;width:46.5pt">
                        <v:imagedata r:id="rId10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149" type="#_x0000_t75" style="height:16.5pt;width:57.75pt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50" type="#_x0000_t75" style="height:16.5pt;width:57.75pt">
                        <v:imagedata r:id="rId10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5"/>
                    </w:rPr>
                    <w:pict>
                      <v:shape id="_x0000_i1151" type="#_x0000_t75" style="height:16.5pt;width:57.75pt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52" type="#_x0000_t75" style="height:16.5pt;width:57pt">
                        <v:imagedata r:id="rId1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position w:val="-5"/>
                    </w:rPr>
                    <w:pict>
                      <v:shape id="_x0000_i1153" type="#_x0000_t75" style="height:16.5pt;width:57.75pt">
                        <v:imagedata r:id="rId10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10:59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54" type="#_x0000_t75" style="height:4in;width:4in">
                  <v:imagedata r:id="rId11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55" type="#_x0000_t75" style="height:4in;width:4in">
                  <v:imagedata r:id="rId11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56" type="#_x0000_t75" style="height:4in;width:4in">
                  <v:imagedata r:id="rId1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the income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is specified as a function of selling price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variable is independent and which one is dependent?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Choose the correct letter for each question.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10/24/2016 1:29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Dependent variable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Independent variable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57" type="#_x0000_t75" style="height:16.5pt;width:69.75pt">
                  <v:imagedata r:id="rId1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158" type="#_x0000_t75" style="height:16.5pt;width:40.5pt">
                  <v:imagedata r:id="rId1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59" type="#_x0000_t75" style="height:16.5pt;width:61.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5/5/2016 10:54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17"/>
      <w:footerReference w:type="default" r:id="rId11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1.1 Functions from the Numerical, Algebraic, and Graphical Viewpoints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header" Target="header1.xml" /><Relationship Id="rId118" Type="http://schemas.openxmlformats.org/officeDocument/2006/relationships/footer" Target="footer1.xml" /><Relationship Id="rId119" Type="http://schemas.openxmlformats.org/officeDocument/2006/relationships/styles" Target="styles.xml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 Functions from the Numerical, Algebraic, and Graphical Viewpoints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