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TAL Distributors sells appliances, toys, and kitchen gadgets.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relationship between categories is the relationship that exists in the TAL Distributors database between sales reps and customers.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At TAL Distributors, the body of the order contains the order number and date; the customer’s number, name, and address; and the sales rep number and name.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At TAL Distributors, the three sections of an order are the heading, body, and footing.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overall order total is stored in the TAL Distributors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customer’s name and address and the number of the sales rep who represents the customer are stored with sales rep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item description is stored with the information about items.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All the sales representatives at TAL Distributors get the same commission rate.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Each row in the ORDER_LINE table has an order number, item number, number ordered, quoted price, and total amount.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TAL Distributors database includes four tables.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ORDER_LINE table in the TAL Distributors database contains information about the date an order was placed.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database systems, the word “order” has a special purpose.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TAL Distributors wants the flexibility to quote and charge different prices to different customers, the QUOTED_PRICE column is included in the ORDER_LINE 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Each trip that Colonial Adventure Tours offers has a number that uniquely identifies the trip.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Colonial Adventure Tours database uses a two-digit number to represent the guide number.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Colonial Adventure Tours database, the GUIDE table contains the guide’s number, name, address, and salary.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Each guide is uniquely identified by his or her GUIDE_NUM.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TRIP table at Colonial Adventure Tours includes the guide number.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TRIP table in the Colonial Adventure Tours database includes a column for the trip cost.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Colonial Adventure Tours offers biking, hiking, and paddling trips.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CUSTOMER table in the Colonial Adventure Tours database includes a column for the trip date.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reservation ID in the RESERVATION table in the Colonial Adventure Tours database is presented as a three-digit number.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Colonial Adventure Tours database, the table named RESERVATION contains information about trip cost and other fees.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TRIP_GUIDES table in the Colonial Adventure Tours database has three columns.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TRIP_GUIDES table in the Colonial Adventure Tours database is used to relate trips and guides.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Solmaris Condominium Group database uses a combination of letters and numbers to represent an owner number.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Solmaris provides a variety of maintenance services for a fee.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At Solmaris Condominium Group, condo units are numbered differently at each location.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SERVICE_CATEGORY table in the Solmaris Condominium Group database includes the service fee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category name uniquely identifies each service that Solmaris performs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TAL Distributors sells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furniture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wooden toys, games, and puzzles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appliances, housewares, and sporting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games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 line in a TAL Distributors order form contains a total that is called a(n)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footing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Each line in the TAL Distributors order form contains an item number, the number of units of the ordered item, the quoted price, and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wholesale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item 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item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item color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tables make up the TAL Distributors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REP table consists of the sales representatives’ number, last name, first name, address, total commission, and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total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commission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ORDERS table consists of the order number, order date, and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item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number ordered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unit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designing tables a ____ structure is preferred.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Combining the ORDER_LINE and ORDERS tables will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save space in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the table more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space in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the table more complicated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Colonial Adventure Tours organizes day-long guided trips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Colorado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Pennsylvania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TRIP, GUIDE, and ____ tables are part of the Colonial Adventure Tours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table includes the maximum number of people that can participate in a trip in the Colonial Adventure Tours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TRIP_GUIDES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Colonial Adventure Tours offers three types of trips; hiking, biking, and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downhill skiing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cross country skiing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zip lining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paddling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tables relates guides to trips?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TRIP_GUIDES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Solmaris stores information about its condo locations in the _____ 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CONDO_UNIT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Solmaris manages _____ condo locations.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Each row in the table CONDO_UNIT table at Solmaris contains a condo _____ that identifies the particular condo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An owner number in the OWNER table at Solmaris Condominium consists of ____ uppercase letters followed by a three-digit number.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Solmaris Condominium Group provides maintenance service for owners at its two condo locations. The SERVICE_CATEGORY table contains a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condo 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location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 of the category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location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field of the SERVICE_REQUEST table in the Solmaris Condominium Group database gives a description of the specific service to be performed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CATEGORY_DESCRIPTION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SERVICE_DESCRIPTION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the services requested by Solmaris owners is stored in the ____ 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CONDO_UNIT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SERVICE_REQUEST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structure that contains different categories of information and the relationships between these categories.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TAL Distributors database contains information that relates sales reps to the customers they represent and customers to the ____________________ they have placed.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Each order line at TAL Distributors contains a total, usually called a(n)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body of the order for TAL Distributors contains one or more order lines, sometimes called line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of the order form at TAL Distributors contains the order number and date; the customer’s number, name, and address; and the sales rep’s number and name.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calculates the ____________________ for TAL Distributors whenever an order is printed or displayed on the screen.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order total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overall order total</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components of a TAL Distributors order are the heading, ____________________, and footing.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customer number appears in the CUSTOMER table and the ____________________ table in the TAL Distributors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item number appears in the ITEM table and the ____________________ table in the TAL Distributors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ORDER_LINE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 number appears in the ORDERS table and the ____________________ table in the TAL Distributors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ORDER_LINE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Colonial Adventure Tours gathers and organizes information about guides, trips, customers, and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reservations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Colonial Adventure Tours database, each guide is uniquely identified by a(n)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GUIDE_NUM</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the trip ID, Colonial Adventure Tours tracks the trip name, the trip’s starting location, the state in which the trip originates, the trip’s total distance, the trip’s maximum group size, the trip’s type, and the trip’s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season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Colonial Adventure Tours offers three types of guided trips; ____________________, biking, and paddling.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hiking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date for a particular trip is stored in the ____________________ table in the Colonial Adventure Tours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RESERVATION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Colonial Adventure Tours identifies each reservation by a unique reservation number that uses the last ____________________ digits of the current year followed by a five-digit number.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2</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Colonial Adventure Tours uses the ____________________ field in the RESERVATION table to store any additional fees for transportation and equipment.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OTHER_FEES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table named ____________________ is used to relate trips and guides in the Colonial Adventure Tours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TRIP_GUIDES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table named ____________________ stores information about condo locations for Solmaris Condominium Group.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number appears in the OWNER table and the ____________________ table in the Solmaris Condominium Group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CONDO_UNIT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If another appointment is required to complete additional service, the appointment date appears in the NEXT_SERVICE_DATE column of the ____________________ table of Solmaris.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SERVICE_REQUEST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category number appears in the SERVICE_CATEGORY table and the ____________________ table in the Solmaris Condominium Group database.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SERVICE_REQUEST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does the TAL Distributors database use the table ORDERS instead of ORDER?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some database systems, the word order has a special purpose. Having a table named ORDER could cause problems in such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Why would you not combine the two tables ORDERS and ORDER_LINE at TAL Distributors?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two tables were combined, the new table would be more complicated. Some of the individual positions within this table will contain multiple entries, making it difficult to track the information between columns. In general, the simpler structure is preferable, and that is why order lines appear in a separate 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practical issues that would need to be dealt with if the ORDERS table and the ORDER_LINE table at TAL Distributors were combined?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8"/>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room do you allow for multiple entries?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if an order has more order lines than you have allowed room for?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an item, how do you determine which orders contain order lines for that item?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1: Introduction to TAL Distributors, Colonial Adventure Tours, and Solmaris Condominium Group</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TAL Distributors, Colonial Adventure Tours, and Solmaris Condominium Group</dc:title>
  <cp:revision>0</cp:revision>
</cp:coreProperties>
</file>