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 famed management theorist Peter Drucker is often credited with creating the modern study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degree to which the organization achieves a stated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most important for employees who don’t manage others, while conceptual skills are more important for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performer is a generalist and coordinates a broad range of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forwards information to other organization members in the disseminator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technological advances like social media have led to a decline in organizational hierarchies.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humanistic perspective contains three subfields: scientific management, bureaucratic organizations, and administrative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criticism of scientific management is that it ignores the social context of work and higher needs of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Administrative acts and decisions recorded in writing is one of the six characteristics of the ideal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Fayol’s unity of command principle dictates that similar activities in an organization should be grouped together under one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scalar chain is a hypothetical chain that provides horizontal links between unionized workers in different departments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8:59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Hawthorne studies led to the early conclusion that positive human relations can lead to significantly higher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An assumption of Theory Y is that the average human being has an inherent dislike of work and will avoid it if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w:t>
            </w:r>
            <w:r>
              <w:rPr>
                <w:rStyle w:val="DefaultParagraphFont"/>
                <w:rFonts w:ascii="Times New Roman" w:eastAsia="Times New Roman" w:hAnsi="Times New Roman" w:cs="Times New Roman"/>
                <w:b w:val="0"/>
                <w:bCs w:val="0"/>
                <w:i w:val="0"/>
                <w:iCs w:val="0"/>
                <w:smallCaps w:val="0"/>
                <w:color w:val="000000"/>
                <w:spacing w:val="8"/>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ystems thinking approach develops theories about human behavior based on scientific methods and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development is a specific set of management techniques based on the behavioral science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management science approach uses qualitative data in management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field of management that specializes in the physical production of goods or services refers to operations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Contingency view is based on the following principle: What works in one organization will work in any other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thinking emphasizes looking at relationships and how changing one element of a business can affect the other parts of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 refers to managing the sequence of suppliers and purchasers, covering all stages of processing from obtaining raw materials to distributing finished goods to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MGMT.DAFT.17.01.14 - 01.14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 (CRM) systems are important to managers reflecting a concern with the decline in customer loyalty.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MGMT.DAFT.17.01.14 - 01.14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Many ideas and techniques in current use can trace their roots to historical management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MGMT.DAFT.17.01.13 - 01.13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top reason for manager failure is ineffective communication skills and practices.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Today’s manager will mostly be overseeing work done by individuals rather than teams.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A traditional management style would emphasize a standardization of procedures to maintain stability in the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recent years, the U.S. Secret Service has been showing strong management that other companies are trying to copy.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Serious cost cutting made to improve efficiency can sometimes hurt organizational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problem for new managers is that many of them unrealistically expect to have more freedom to do what they think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at small businesses and large corporations tend to emphasize the same managerial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58"/>
              <w:gridCol w:w="5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 Managing in Small Businesses and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One new trend in management is that organizations are less hierarchal, and in some cases, bossless.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 The Evolution of Management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MGMT.DAFT.20.01.13 - 01.13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focus of management was on the humanity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 The Historical Struggle: The Things of Production Versus the Humanity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MGMT.DAFT.20.01.09 - 01.09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benefits of bureaucracy is that it allows for greater personal liberties of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 .01.10 - 01.10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 is one of the most recent approaches in the evolution of management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 The Historical Struggle: Is Social Business the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MGMT.DAFT.20.01.16 - 01.16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 owner and operator of a small restaurant, believes that her most important task as manager is establishing goals for the restaurant and deciding what must be done to achieve them. This involves which of the following aspects of what managers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and communicating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senior managers at a large clothing company decide to become the number one service-quality clothing company in the world. They are engaging in the management function of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Terry Doyle of CommuniCom, Inc. created smaller, more independent maintenance units, he was performing the management function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Rowley, president of Autos-R-Us, recognizes the factory employees for their outstanding performance at the monthly awards banquet on the shop floor by presenting a plaque and a check for $100. She is engaging in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Tool Techies, Inc. uses phone surveys of customers to gather information about service and quality. This is an example of the management function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an organization achieves a stated goal refers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widget manufacturing company, measuring the numbers of hours worked by employees to produce enough widgets to meet their first quarter goals is a measure of organizational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was recently praised by her supervisor for displaying superior customer service during an encounter with a problem customer. This is an example of organizational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management duties that managers like the least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for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handling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9:59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Gail Griffith, manager of the finance division, distributes relevant information every day to all her employees, enabling them to make quality decisions. Gail is performing which of the following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which of the following is an interpersonal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manager finds a severe decline in employee morale and direction, he or she may need to spend more time in the __________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business manager might find himself or herself being asked to attend events and serve as the face of the company more often than him or her counterpart at a large organization, giving him or her a bigger role as a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serve clients with limited resources, nonprofit managers must focus on 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costs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inexpensive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roles like leader, monitor, and negotiator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58"/>
              <w:gridCol w:w="5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 Managing in Small Businesses and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a traditional management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play the role of an enabler.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supervise team members’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constantly mobilize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lead and empower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encourage conversation and collaboration.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Forestville Freeze is regionally known for its employee training programs. Managers at the Freeze conduct research to determine the best candidate interviewing techniques. This involves the use of which of the following management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science perspective emerged after World War II to treat problems associated with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global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involvement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his role as a financial accountant, Roger uses the capital asset pricing model and other mathematical tools to help clients keep track of their finances. Which of the following perspectives or approaches does Roger apply the most at his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1950s until today, which of the following management perspectives has remained the most prevalent?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often difficult to make decisions about subsystems because they are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managed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filled with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organizationally based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how to deal with a problem employee, Sharon evaluated the employee, the problem, and the context in which the problem occurred. She is applying which of the following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Participative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Universalist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criticism of scientific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appreciate the social context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appreciate the higher needs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appreciate the careful study of tasks and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acknowledge variance among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tends to regard workers as uninformed and ignores their ideas and suggestions.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Weber, organizations based on which of the following would be more efficient and adaptable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loyalty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Charismatic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Genex Dynamics is a ballistics company that uses the principles of unity of command, scalar chain, and division of work. These are part of which of the following management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 key finding in the Hawthorne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Stronger lighting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money resulted in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increased with autocratic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temperatures reduced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increased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naturally occurring social group within an organization is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X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Zappos did away with all job titles and abolished organizational hierarchy in 2015 in favor of a self-management system called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Y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 The Evolution of Management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MGMT.DAFT.17.01.13 - 01.13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number one global management tool that was used for 2014–2015?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engagement surveys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 and vision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MGMT.DAFT.17.01.13 - 01.13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task that a modern-day manager would consider a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Observing employee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 the status quo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Dictating the actions employees 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the individual rather than the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MGMT.DAFT.20.01.1 - 01.1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approach has the Oregon Ducks’ football team abandoned when it comes to coaching players?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Millennial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drill sergeant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empowering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collaborative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enabler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MGMT.DAFT.20.01.1 - 01.1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Miranda has mapped out what she wants her team to do for the year and which objectives they should be meeting. She meets with her employees regularly to discuss their job performance, but she has noticed that many of them are confused about what they are doing. Many of them have told her that they have no way of telling how close they are to achieving an objective or whether what they’ve done has moved the team toward their goals. Which management function is Miranda’s biggest weakness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10 people get together with the purpose of raising awareness about the environment in their community. They hold weekly meetings to decide on what kinds of activities to do and whose responsibility it is to implement them. Not everyone shows up every week, and two of the members end up doing all of the work. What aspect of an organization does this group fail to fulfill?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goal directed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deliberately 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 the requirements of a social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Achieving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change being made for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campaign appoints a new manager who better understands the candidate’s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restaurant adds the ability for customers to order their meals online after numerous requests.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food manufacturer creates a goal to produce all organic food in the next 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airline retires all the planes that cost the most money to repair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team in an office restructures so more employees are working toward the company’s stated app-based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is considered the least important for a manger to have according to Google’s list of good behaviors for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Empowering your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Expressing interest in team members’ successes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employees with career development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good coach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top causes of manager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daunting goals for the team to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poor 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Failing to clarify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Practicing ineffective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Lacking personal integrity and trustworthiness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1.4a When Skills Fail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contributed to Zynga’s bad reputation and low share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of its management lacked key 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founder’s aggressive style made it difficult to build a cohesive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CEO set unreasonable expectations the company was unable to meet.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discovered that the company’s growth resulted from illegal business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no longer a demand for their product in the changing marketplace.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tasks best describes the work a manager can expect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individually on a report for some hours uninterrupted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Taking on a new project that requires specific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Finding the best person on the team to complete a project and delegating the task to that person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Taking advantage of the many freedoms to do what they think is best for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Agreeing to take on more work that they will do themselves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1/27/2019 11:58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common problem that many new managers face in the first year of their managerial career?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freedom they have to do what they think is best for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Thinking too much about building teams and networks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Delegating so much work  that there is nothing left for them to do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Wanting to do all the work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Shrinking away from confrontation and opening up communication gaps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 poor time management technique for a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a to-do list of responsibilities and commitments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Prioritizing tasks on a to-do list to identify what is most important and urgent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Taking care of e-mails and phone calls early in the day and saving big tasks for the afternoon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multitasking whenever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what activities can be delegated to someone else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for government and charity nonprofit organizations come from all of the following EXCEPT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appropriations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of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58"/>
              <w:gridCol w:w="5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 Managing in Small Businesses and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impermanent groups known as </w:t>
            </w:r>
            <w:r>
              <w:rPr>
                <w:rStyle w:val="DefaultParagraphFont"/>
                <w:rFonts w:ascii="Times New Roman" w:eastAsia="Times New Roman" w:hAnsi="Times New Roman" w:cs="Times New Roman"/>
                <w:b w:val="0"/>
                <w:bCs w:val="0"/>
                <w:i/>
                <w:iCs/>
                <w:smallCaps w:val="0"/>
                <w:color w:val="000000"/>
                <w:sz w:val="22"/>
                <w:szCs w:val="22"/>
                <w:bdr w:val="nil"/>
                <w:rtl w:val="0"/>
              </w:rPr>
              <w:t>circles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Zappos, employees gather in order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each other’s job descriptions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group interviews of potential new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goals of the business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 on who will be their next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decide what projects they want to take 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 The Evolution of Management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MGMT.DAFT.20.01.13 - 01.13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management perspectives is found in today’s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Humanity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 The Historical Struggle: The Things of Production Versus the Humanity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MGMT.DAFT.20.01.09 - 01.09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central tension between historical forces in management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Things of production vs. humanity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Things of production vs. scientific numbers-driven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Humanity of production vs. hierarchal structures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humanistic approach vs. the people-driven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for greater production vs. the need for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 The Historical Struggle: The Things of Production Versus the Humanity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MGMT.DAFT.20.01.09 - 01.09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considered the father of scientific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 B. Gilbreth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Henry Gantt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Frederick Winslow Taylor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Henri Fayol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Feel Good Co. takes the administrative principles approach to management. They have trained all their managers to take the best approach for their specific team and have also given employees the training to excel at their particular job duties. What principle of management are they practicing?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 of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 of direction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Scalar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Humanity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food manufacturer hires people based on their technical qualifications, has a classical hierarchy of authority, and ensures all administrative acts are recorded in writing. What style of management does it practice?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relations approach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sciences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of the principles of management science derive from which historical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the assembly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idea did Douglas McGregor develop that allows organizations to take advantage of the imagination and intellect of all their employees?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Maslow’s 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movement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advertising company tries to foster as much creativity as possible. It asks for input from all employees and encourages group work where everyone can work toward a common goal they develop. Employees are not punished when ideas don’t work out. What management approach does this company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 approach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management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Alberto is the senior manager at a clothing producer, and he decides to push a new product particularly hard, understanding that the company might temporarily see their profits drop. What management skill is Alberto exercising?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Human resources </w:t>
                  </w: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Many bossless companies operate in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business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technology-driven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manufacturing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MGMT.DAFT.17.01.15 - 01.15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kind of work environment is the Millennial employee looking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where most decisions are made by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that uses traditional management approaches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that leans toward individual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that has a flexible and collaborative setup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where the status quo holds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MGMT.DAFT20.01.15 - 01.15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of the benefits of conducting social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focus is entirely on the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Costs are significantly cut concerning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faster and smoother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become more technologically savvy.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are more likely to succeed more quickly.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 The Historical Struggle: Is Social Business the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MGMT.DAFT.20.01.16 - 01.16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attainment of organizational goals in an effective and efficient manner through planning, organizing, leading, and controlling organizational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__________ role, managers initiate improvement projects, identify new ideas, and delegate idea responsibility to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Weber’s vision of organizations that would be managed on an impersonal, rational basis is called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Fayol, similar activities in an organization should be grouped together under one manager. This administrative principle is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 of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refers to the field of management that specializes in the physical production of goods or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MGMT.DAFT.17.01.11 - 01.11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whereby companies find out how others do something better than they do and then try to imitate or improve it is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MGMT.DAFT.17.01.09 - 01.09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refers to managing the sequence of suppliers and purchasers, covering all stages of processing from obtaining raw materials to distributing finished goods to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Innovative Management Thinking into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MGMT.DAFT.17.01.14 - 01.14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By using resources in an efficient and effective manner to reach organizational goals, managers may reach their ultimate responsibility of achieving high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best managers are __________. They design the organization and culture to anticipate threats and opportunities from the environment, challenge the status quo, and promote creativity.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facing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Management Competencies for Today’s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7:49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creates an incentive program for the team to hit quarterly sales goals is performing the management function of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 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predicting manager effectiveness, _______ skills are significantly more important than ______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technical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get more work done in less time with better results, a manager should employ _____________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are financial managers who base their decisions on complex quantitative analysis in order to predict how the market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Classical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 perspective maintains an interest in worker participation and considerate leadership and considers the daily tasks that people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must be managed as a coordinated whole, and to see the entire picture, a manager must recognize the concept of _______,which says that the whole is greater than the sum of its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states that variables exist for helping managers identify and understand situations, and it tells us that what works in one setting might not work in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uses social media technologies for interacting with and facilitation communication and collaboration among employees, customers, and other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45"/>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 The Historical Struggle: Is Social Business the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MGMT.DAFT.20.01.16 - 01.16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management skills necessary to perform effectively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management skills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Conceptual skills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Human skills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Technical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Management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assumptions associated with McGregor’s Theory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Individuals have an inherent dislike of work and will avoid it if possible.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Most people must be coerced, controlled, directed, or threatened with punishment to get them to put forth adequate effort toward the achievement of organizational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The average person prefers to be directed, wishes to avoid responsibility, has relatively little ambition, and wants security above all.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 Humanistic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MGMT.DAFT.17.01.10 - 01.10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manager’s informational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informational capacity, a manager is a monitor, seeking and receiving information, scanning periodicals and reports, and maintaining personal contacts; a disseminator, forwarding information to other organization members, sending memos and reports, and making phone calls; and a spokesperson, transmitting information to outsiders through speeches and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Is a Manager's Job Really 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means defining goals for future organizational performance and deciding on the task and use of resources needed to attain them. Organizing involves assigning tasks, grouping tasks into departments, delegating authority, and allocating resources across the organization. Leading is the use of influence to motivate employees to attain organizational goals. Controlling means monitoring employees’ activities, determining whether the organization is on track toward goals, and making corrections as necessary.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The Basic Functions of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How do small-business managers emphasize different management roles in comparison to larger business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 small businesses often see their most important role as that of spokesperson because they must promote the small, growing company to the outside world. The entrepreneur role is also more important because managers have to be innovative and help their organizations develop new ideas to remain competitive. Small-business managers tend to rate the leader and information-processing roles lower than managers in larger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 Managing Small Businesses and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differences between the case view, the universalist view, and the contingency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viewpoints relate to the applicability of management principles. The case view holds that every situation is unique; thus, there are no universal principles and one learns about management by experiencing a large number of case problem situations. Conversely, the universalist view believes that the same management principles will work across every situation in every organization. The contingency view is an integration of these two, that is, while there are no universal principles, there are common patterns and characteristics. The manager’s task is to identify what principles will work when, based on an analysis of key contingencies.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Recent Historical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MGMT.DAFT.17.01.12 - 01.12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1/28/2019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10:15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World of Innovative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