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but plentiful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but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and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and plentiful for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overriding reason why households and societies face many decisions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incomes fluctuate with business 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by nature, tend to disagree.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phenomenon of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stems from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economies' production methods are not 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economies, wealthy people consume disproportionate quantities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restrict production of too many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resources are allocated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central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number of 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firms that use resources to provide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actions of millions of households and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society manages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fuels are considered to be nonrenewable energy sources.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fuels are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nonscarce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not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idea that society has limited resources and therefore cannot produce all the goods and services people wish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adage</w:t>
            </w:r>
            <w:r>
              <w:rPr>
                <w:rStyle w:val="DefaultParagraphFont"/>
                <w:rFonts w:ascii="Times New Roman" w:eastAsia="Times New Roman" w:hAnsi="Times New Roman" w:cs="Times New Roman"/>
                <w:b w:val="0"/>
                <w:bCs w:val="0"/>
                <w:i w:val="0"/>
                <w:iCs w:val="0"/>
                <w:smallCaps w:val="0"/>
                <w:color w:val="000000"/>
                <w:sz w:val="22"/>
                <w:szCs w:val="22"/>
                <w:bdr w:val="nil"/>
                <w:rtl w:val="0"/>
              </w:rPr>
              <w:t>, "There ain't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people on welfare have to pay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living is always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costs are included in the price of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represents the principle represented by the adage, "There ain't no such thing as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 can go swimming only if he takes his brother with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Jada is starving and homeless.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Alivia must put gas in her truck before she can drive it to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Benjamin must decide between going to Florida or Brazil for summer vacation.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Candice is planning her activities for a hot summer day. She would like to go to the local swimming pool and see the latest blockbuster movie, but because she can only get tickets to the movie for the same time that the pool is open she can only choose one activity. This illustrates the basic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improvements in efficiency sometimes come at the expense of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pollution regulations yield the benefit of a cleaner environment and the improved health that comes with it, the regulations come at the cost of reducing the incomes of the regulated firms' owners, workers, and customers. This statement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requires that firms reduce pollution,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tradeoff because of reduced incomes </w:t>
                  </w:r>
                  <w:r>
                    <w:rPr>
                      <w:rStyle w:val="DefaultParagraphFont"/>
                      <w:rFonts w:ascii="Times New Roman" w:eastAsia="Times New Roman" w:hAnsi="Times New Roman" w:cs="Times New Roman"/>
                      <w:b w:val="0"/>
                      <w:bCs w:val="0"/>
                      <w:i w:val="0"/>
                      <w:iCs w:val="0"/>
                      <w:smallCaps w:val="0"/>
                      <w:color w:val="000000"/>
                      <w:sz w:val="22"/>
                      <w:szCs w:val="22"/>
                      <w:bdr w:val="nil"/>
                      <w:rtl w:val="0"/>
                    </w:rPr>
                    <w:t>to the firms' owners and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only if some firms are forced to 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the cost of reducing pollution falls only on the firms affected by the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everyone benefits from reduced pollution.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conserving resources in order to save them for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fairly, though not necessarily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getting the most it can from its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property of society getting the most it can from its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much a society can produce with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fairly the benefits from using resources are distributed between members of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much a society can produce with its resources. Equality refers to how evenly the benefits from using resources are distributed among members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evenly the benefits from using resources are distributed between members of society. Equality refers to how much a society can produce with its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efficiency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similar in that they both refer to benefits to society. </w:t>
            </w:r>
            <w:r>
              <w:rPr>
                <w:rStyle w:val="DefaultParagraphFont"/>
                <w:rFonts w:ascii="Times New Roman" w:eastAsia="Times New Roman" w:hAnsi="Times New Roman" w:cs="Times New Roman"/>
                <w:b w:val="0"/>
                <w:bCs w:val="0"/>
                <w:i w:val="0"/>
                <w:iCs w:val="0"/>
                <w:smallCaps w:val="0"/>
                <w:color w:val="000000"/>
                <w:sz w:val="22"/>
                <w:szCs w:val="22"/>
                <w:bdr w:val="nil"/>
                <w:rtl w:val="0"/>
              </w:rPr>
              <w:t>However, they </w:t>
            </w:r>
            <w:r>
              <w:rPr>
                <w:rStyle w:val="DefaultParagraphFont"/>
                <w:rFonts w:ascii="Times New Roman" w:eastAsia="Times New Roman" w:hAnsi="Times New Roman" w:cs="Times New Roman"/>
                <w:b w:val="0"/>
                <w:bCs w:val="0"/>
                <w:i w:val="0"/>
                <w:iCs w:val="0"/>
                <w:smallCaps w:val="0"/>
                <w:color w:val="000000"/>
                <w:sz w:val="22"/>
                <w:szCs w:val="22"/>
                <w:bdr w:val="nil"/>
                <w:rtl w:val="0"/>
              </w:rPr>
              <w:t>are different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uniform distribution of those benefits and efficiency refers to maximizing benefits from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maximizing benefits from scarce resources and efficiency refers to uniform distribution of those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everyone facing identical tradeoffs and efficiency refers to the opportunity cost of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the opportunity cost of the benefits and efficiency refers to everyone facing identical tradeoffs.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gets the most it can from its scarce resources, then the outcome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typical society strives to get the most it can from its scarce resources. At the same time, the society attempts to distribute the benefits of those resources to the members of the society in a fair manner. However, redistributing income from rich to poor reduces the reward for working hard. Therefore, society faces a tradeoff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guns and butter.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and leisure.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size of the economic pie; equality refers to how the pie is divided.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usually improve upon both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long as the economic pie continually gets larger, no one will have to go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 can both be achieved if the economic pie is cut into equal pieces.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redistributes income from the wealthy to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improved, but equality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wealthy people and poor people benefit 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work less and produce fewer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collects more revenue in total.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implements programs such as progressive income tax rates,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 argues that replacing the federal income tax with a national sales tax would increase the level of output. Senator Watson objects that this policy would benefit the rich at the expense of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Fujita's argument is primarily about equality, while Senator Watson's argument is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Fujita's argument is primarily about efficiency, while Senator Watson's argument is primarily about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taxes the wealthy at a higher rate than it taxes the poor and then develops programs to redistribute the tax revenue from the wealthy to the poor. This redistribution of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and more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but less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equal but less efficient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equal and less efficient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an item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needed to earn money to buy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you give up to get that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less than the dollar value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value of the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received $650 as a birthday gift. You can spend it today or you can put the money in a savings account for a year and earn 2 percent interest. The opportunity cost of spending the money today, in terms of what you could have after one year,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computing the opportunity cost of attending a professional football game as a spectator,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and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but not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your time, but not the price you pay for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price of the ticket nor the value of your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Alana decides to spend 2 hours working overtime rather than going shopping with her friends. She earns $11 per hour for overtime work. Her opportunity cost of working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$22 she earns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$22 minus the enjoyment she would have received from going shopping.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she would have received had she gone shopping.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would have received less than $22 worth of enjoyment from going shopping.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Miray's decision to go to college. If she goes to college, she will spend $24,000 on tuition, $12,000 on room and board, and $1,900 on books. If she does not go to college, she will earn $16,000 working in a store and spend $8,000 on room and board. Miray's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$61,900.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individuals would the opportunity cost of going to college be highest?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promising young mathematician who will command a high salary once she earns her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with average grades who has never held a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famous, highly paid actor who wants to take time away from show business to finish college and earn a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who is the best player on his college basketball team, but who lacks the skills necessary to play professional basketball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Chloe's college raises the cost of room and board per semester. This increase raises Chloe's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reduces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increases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reduces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increases Chloe's incentive to attend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college institutes a new policy requiring you to pay for a permit to park your car in a campus parking lot.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half of the cost of the parking permit is part of the opportunity cost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under any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driven 850 miles on a vacation and then you notice that you are only 50 miles from an attraction you hadn't known about, but would really like to see. In computing the opportunity cost of visiting this attraction you had not planned to visit,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cost of driving the first 850 miles and the next 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first 850 miles, but not the cost of driving the next 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next 50 miles, but not the cost of driving the first 850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cost of driving the first 850 miles nor the cost of driving the next 50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Savion's aunt gave him $25 for his birthday with the condition that Savion buys himself something. In deciding how to spend the money, Savion narrows his options down to four choices: Option 1,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Each option costs $25. Finally, he decides on 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this decision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Savion of the option he would have chosen had Option 2 not been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Savion of Options 1, 3, and 4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of the values to Savion of Options 1, 3,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decisionmaker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marginal changes and focuses instead on "the big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the likely effects of government policies when he or she makes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marginal benefit of that action exceeds the marginal cost of that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combined benefits of that action and previous actions exceed the combined costs of that action and previous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Making rational decisions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margin means 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those decisions that do not impose a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how easily a decision can be reversed if problems arise.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marginal costs and marginal benefits of each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calculate the dollar costs for each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willing to pay more for a diamond than for a bottle of water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producing an extra diamond far exceeds the marginal cost of producing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an extra diamond far exceeds the marginal benefit of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 of diamonds have a much greater ability to manipulate diamond prices than producers of water have to manipulate water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prices are held artificially low by governments, since water is necessary for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Joseph gets from purchasing a fourth pair of shoes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the total benefit he gets from purchasing four pairs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the marginal cost of purchasing the fourth pair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he gets from purchasing four pairs of shoes minus the total benefit he gets from purchasing three pairs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he gets from purchasing five pairs of shoes minus the total benefit he gets from purchasing four pairs of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much consideration, you have chosen Ireland over Spain for your Study Abroad program next year. However, the deadline for your final decision is still months away and you may reverse this decision. Which of the following events could prompt you to reverse this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Ireland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Ireland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hair stylist currently cuts and colors hair for 50 clients per week and earns a profit. He is considering expanding his operation in order to serve more clients. Should he expand?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cutting hair is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he may not be able to sell more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marginal cost of serving more clients and the marginal revenue he will earn from serving more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average cost of serving more clients and the average revenue he will earn from serving more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200-seat plane for an airline is $100,000 and there are 10 empty seats on a flight. If the marginal cost of flying a passenger is $200 and a standby passenger is willing to pay $300, the airline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average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350-seat plane for an airline is $350,000 and there are 10 empty seats on a flight. The marginal cost of flying a passenger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Savion is restoring a car and has already spent $4,000 on the restoration. He expects to be able to sell the car for $5800. Savion discovers that he needs to do an additional $2,400 of work to make the car worth $5,800 to potential buyers. He could also sell the car now, without completing the additional work, for $3,800.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car now for $3,800.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car since it wouldn’t be rational to spend $6,400 restoring a car and then sell it for only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additional work and sell the car for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which action he takes since the outcome will be the same either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Rami Home Builders, Inc., has built 24 houses so far this year at a total cost to the company of $4.2 million. If the company builds a 25th house, its total cost will increase to $4.375 million.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first 24 houses, the average cost per house was $170,000.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25th house, if it is built, will equal $175,000.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company can sell the 25th house for at least $167,000, then it should build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should never build the 25</w:t>
                  </w:r>
                  <w:r>
                    <w:rPr>
                      <w:rStyle w:val="DefaultParagraphFont"/>
                      <w:rFonts w:ascii="Times New Roman" w:eastAsia="Times New Roman" w:hAnsi="Times New Roman" w:cs="Times New Roman"/>
                      <w:b w:val="0"/>
                      <w:bCs w:val="0"/>
                      <w:i w:val="0"/>
                      <w:iCs w:val="0"/>
                      <w:smallCaps w:val="0"/>
                      <w:color w:val="000000"/>
                      <w:sz w:val="18"/>
                      <w:szCs w:val="18"/>
                      <w:bdr w:val="nil"/>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house because this increases its total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operating a 75-room hotel for a night is $6,000 and there are five empty rooms for tonight. If the marginal cost of operating one room for one night is $40, the hotel manager should rent one of the empty rooms only if a customer is willing to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because 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will exceed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donut shop sells fresh-baked donuts from 6 a.m. until 5 p.m. every day. The shop does not sell day-old donuts, so all unsold donuts are thrown away at 5 p.m. each day. The cost of making and selling a dozen donuts is $1; there are no costs associated with throwing donuts away. If the manager has seven dozen donuts left at 4 p.m. on a particular day, which of the following alternatives is most attractive?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donuts, even if the price falls below $1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donuts, but under no circumstances should the price fall below $1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Throw the donuts away and produce seven fewer dozen donuts tomorrow.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tomorrow, lower the price on all donuts so they will all be sold earlier in the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Bo buys and sells real estate. Two weeks ago, he paid $400,000 for a house on Cypress Street, intending to spend $50,000 on repairs and then sell the house for $500,000. Last week, the city government announced a plan to build a new landfill on Cypress Street just down the street from the house Bo purchased. As a result of the city's announced plan, Bo is weighing two alternatives: He can go ahead with the $50,000 in repairs and then sell the house for $390,000, or he can forgo the repairs and sell the house as it is for $350,000. 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the house and live 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ahead with the $50,000 in repairs and sell the house for $390,000.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forgo the repairs and sell the house as it is for $350,000.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house from Cypress Street to a more desirable location, regardless of the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considering staying in college another semester so that you can complete a major in finance. In deciding whether or not to stay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total benefits of your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cost of staying one more semester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benefits of your education to the cost of staying one more semester.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go to the movieplex where movies ordinarily cost $8.00. You are intending to see a movie for which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a $2.50-off coupo</w:t>
            </w:r>
            <w:r>
              <w:rPr>
                <w:rStyle w:val="DefaultParagraphFont"/>
                <w:rFonts w:ascii="Times New Roman" w:eastAsia="Times New Roman" w:hAnsi="Times New Roman" w:cs="Times New Roman"/>
                <w:b w:val="0"/>
                <w:bCs w:val="0"/>
                <w:i w:val="0"/>
                <w:iCs w:val="0"/>
                <w:smallCaps w:val="0"/>
                <w:color w:val="000000"/>
                <w:sz w:val="22"/>
                <w:szCs w:val="22"/>
                <w:bdr w:val="nil"/>
                <w:rtl w:val="0"/>
              </w:rPr>
              <w:t>n good for only that movie at that time. However, when you get there you see a friend who asks if you would rather see a new release. Both movies start and end at the same time. If you decide to see the new release with your friend, what is your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Aiden and Zaria charge people to park on their lawn while attending a nearby craft fair. At the current price of $10, six people park on their lawn. If they raise the price to $15, they know that only five people will want to park on their lawn. Whether they have six or five cars parked on their lawn does not affect their costs. From this information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leave the price at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if they charge $10 or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do better charging $15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raise the price even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professor loves her work, teaching math. She has been offered other positions in the corporate world that would increase her income by 15 percent, but she has decided to continue working as a professor. Her decision would not change unless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a corporate job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a corporate job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finance professor has been offered a corporate job with a 25 percent pay increase. He has decided to take the job. For him,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leaving was greater than the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leaving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was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state of Rhode Island passes a law that increases the tax on beer. As a result, beer consumers who live in Rhode Island start purchasing their beer in surrounding states. Which of the following principles does this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exemplifies a principle of individual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something is what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rise when the government prints too much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a group responding to an incentive?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attend class because of an attendance policy that reduces their grade for absences.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buy more of a product when it is on sale at a reduced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Universities offer fewer online classes when they generate more revenue at the same cost than traditional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work harder to earn higher commissions.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Nevaeh decides to spend four hours playing video games rather than attending her classes. Her opportunity cost of playing video games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knowledge she would have received had she attended her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$40 she could have earned if she had worked at her job for those four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her time playing video games minus the value of attending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valued playing video games more than attending classes.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industries has a marginal cost that is close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most accurate statement about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 nation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makes some nations better off and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Trading for a good can make a nation better off only if the nation cannot produce that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helps rich nations and hurts poor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trade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increases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trade, one country must win and one country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Bulgaria can benefit, potentially, from trade with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people to buy a greater variety of goods and services at lower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China decides to trade with France,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 will benefit, but trade with a less developed country could not benefit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France because workers in China are more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 and China can both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either country because their cultural differences are too vast.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Dee is an accomplished actress and a homeowner who pays a landscaper to maintain her lawn rather than do it herself. Dee has determined that she can earn more in the hour it would take her to work on her lawn than she must pay her landscaper. This scenario is an example of which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rise when the government prints too much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Dale is a guitar teacher and Terrence is a tile layer. If Dale teaches Terrence's daughter to play the guitar in exchange for Terrence tiling Dale's kitchen floor,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Dale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Terrence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Dale and Terrence are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Dale nor Terrence are made better off by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between countries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both competition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competition and increase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competition and reduce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both competition and 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reduces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reduces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planning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did not have this system have implemented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did not have this system have implemented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principles of economics suggest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seldom, if ever,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trade between countries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those markets fail to produce efficient or fair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never become involved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Communist countries worked under the premise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when left on their own without government intervention, will find the best use of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 were in the best position to determine the allocation of scarce resources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guided by an "invisible hand," could achieve the most efficient allocation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the market forces of supply and demand to operate with no government intervention would achieve the most efficient allocation of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collapse of communism, communist countries worked on the premise that economic well-being could be best attained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reliance on prices and individuals' self-interests.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system of large </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privately owned f</w:t>
                  </w:r>
                  <w:r>
                    <w:rPr>
                      <w:rStyle w:val="DefaultParagraphFont"/>
                      <w:rFonts w:ascii="Times New Roman" w:eastAsia="Times New Roman" w:hAnsi="Times New Roman" w:cs="Times New Roman"/>
                      <w:b w:val="0"/>
                      <w:bCs w:val="0"/>
                      <w:i w:val="0"/>
                      <w:iCs w:val="0"/>
                      <w:smallCaps w:val="0"/>
                      <w:color w:val="000000"/>
                      <w:sz w:val="22"/>
                      <w:szCs w:val="22"/>
                      <w:bdr w:val="nil"/>
                      <w:rtl w:val="0"/>
                    </w:rPr>
                    <w:t>irms.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of government central planners.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observations was made famous by Adam Smith 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high than when prices are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earn, they tend to spend more than they 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interacting in markets are guided by an "invisible hand" that leads them to desirable market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famous observation that households and firms interacting in markets act as if they are guided by an "invisible hand" that leads them to desirable market outcomes comes from whose 1776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Thorstein Veblen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Maynard Keynes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central planners made economic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decisions of households and firms lead to desirable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that large firms have over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 without which the economy would be less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"invisible </w:t>
            </w:r>
            <w:r>
              <w:rPr>
                <w:rStyle w:val="DefaultParagraphFont"/>
                <w:rFonts w:ascii="Times New Roman" w:eastAsia="Times New Roman" w:hAnsi="Times New Roman" w:cs="Times New Roman"/>
                <w:b w:val="0"/>
                <w:bCs w:val="0"/>
                <w:i w:val="0"/>
                <w:iCs w:val="0"/>
                <w:smallCaps w:val="0"/>
                <w:color w:val="000000"/>
                <w:sz w:val="22"/>
                <w:szCs w:val="22"/>
                <w:bdr w:val="nil"/>
                <w:rtl w:val="0"/>
              </w:rPr>
              <w:t>hands"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ability to coordinate the decisions of the firms and households in the economy can be hindered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actions that distort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enforcement of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attention paid to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who makes the decisions that guide most economic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economic activity is guided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and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apply to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decide whom to hire and what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usually maximizes the income of society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decide which firms to work for and what to buy with their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are the primary forces that guide the decisions of firms and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Prices direct economic activity in a market economy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the actions of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scarcity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opportunity cost of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goods and services in the most equitable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in a market economy and fix the price of visiting a health care provider below the market price,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 decrease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 decrease in the number of visits health care providers want to provide.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and set a wage for unskilled labor above the market wage,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workers wanting unskilled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businesses using unskilled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prevents prices from adjusting naturally to supply and demand,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equates the amount buyers want to buy with the amount sellers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adversely affects the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improves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improves efficiency but reduces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an individual to own and exercise control over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used to describe a situation in which markets do not allocate resources efficiently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meltdown.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invisible hand.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market failure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the market on its own fails to allocate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unsuccessful advertising campaign which reduces demand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competition among firms becomes ruthless.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 that is forced out of business because of losses.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economists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generally regard as a legitimate reason for the government to intervene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enforce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an industry from foreign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Thousands of people develop lung cancer from second-hand exposure to cigarette smoke.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externality is present in a market, economic efficiency may be enhanced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weaker 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Zima purchases a new pants 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Malik's bird chirps loudly during the night, waking his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Roberto sells a book to Kevin, who uses the book and then gives it to Lee as a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Kalene watches a scary movie.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citizens to pay for vaccinations does not include the benefit society receives from having vaccinated citizens who cannot transmit an illness to others. This extra benefit society gets from vaccinating its citizens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Laws that enforce chemical hazard control are examples of government intervention that is intended to reduce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impose an external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athlete works out at a gym.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postal worker smokes a cigarette in a crowded break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young father pushes his baby in a stroller.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construction worker eats a hotdog during her lunch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result in an external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buys a deck of cards to play solitaire in her dorm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elderly woman plants a flower garden on the vacant lot next to her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purchases a book to read on a business 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ten-year-old uses his allowance to buy new Nike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a single person or small group to influence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a person or small group to successfully market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the government to regulate a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a certain market in relation to the overall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firms is likely to have the greatest market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utility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grocery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electronics retailer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defined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goods and services produced from each unit of labor 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workers required to produce a given amount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labor that can be saved by replacing workers with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amount of effort workers put into an hour of working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primary determinant of a </w:t>
            </w:r>
            <w:r>
              <w:rPr>
                <w:rStyle w:val="DefaultParagraphFont"/>
                <w:rFonts w:ascii="Times New Roman" w:eastAsia="Times New Roman" w:hAnsi="Times New Roman" w:cs="Times New Roman"/>
                <w:b w:val="0"/>
                <w:bCs w:val="0"/>
                <w:i w:val="0"/>
                <w:iCs w:val="0"/>
                <w:smallCaps w:val="0"/>
                <w:color w:val="000000"/>
                <w:sz w:val="22"/>
                <w:szCs w:val="22"/>
                <w:bdr w:val="nil"/>
                <w:rtl w:val="0"/>
              </w:rPr>
              <w:t>country's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standard of living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prevail over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supply of money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age of the country's labor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slow growth of U.S. incomes during the 1970s and 1980s can best be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unstable economic conditions in Eastern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from abroad.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decline in the rate of increase in U.S.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U.S. dollar abroad, hurting U.S. exports.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Suppose that in Peru total annual output is worth $750 million and people work 40 million hours. </w:t>
            </w:r>
            <w:r>
              <w:rPr>
                <w:rStyle w:val="DefaultParagraphFont"/>
                <w:rFonts w:ascii="Times New Roman" w:eastAsia="Times New Roman" w:hAnsi="Times New Roman" w:cs="Times New Roman"/>
                <w:b w:val="0"/>
                <w:bCs w:val="0"/>
                <w:i w:val="0"/>
                <w:iCs w:val="0"/>
                <w:smallCaps w:val="0"/>
                <w:color w:val="000000"/>
                <w:sz w:val="22"/>
                <w:szCs w:val="22"/>
                <w:bdr w:val="nil"/>
                <w:rtl w:val="0"/>
              </w:rPr>
              <w:t>In Oman, to</w:t>
            </w:r>
            <w:r>
              <w:rPr>
                <w:rStyle w:val="DefaultParagraphFont"/>
                <w:rFonts w:ascii="Times New Roman" w:eastAsia="Times New Roman" w:hAnsi="Times New Roman" w:cs="Times New Roman"/>
                <w:b w:val="0"/>
                <w:bCs w:val="0"/>
                <w:i w:val="0"/>
                <w:iCs w:val="0"/>
                <w:smallCaps w:val="0"/>
                <w:color w:val="000000"/>
                <w:sz w:val="22"/>
                <w:szCs w:val="22"/>
                <w:bdr w:val="nil"/>
                <w:rtl w:val="0"/>
              </w:rPr>
              <w:t>tal annual output is worth 650 million and people work 20 million hours. Productivity is higher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Oman.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Oman. Differences in productivity explain very little of the variation in the standard of living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Differences in productivity explain very little of the variation in the standard of living across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1998, the average worker needed to work 25 hours to produce 40 units of output. In that same country in 2008, the average worker needed to work 40 hours to produce 68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1.7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4.75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6.25 percent between 1998 and 2008.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worker in Thailand can earn $12 per day making cotton cloth on a hand loom. A worker in the United States can earn $82 per day making cotton cloth with a mechanical loom. What is the likely explanation for the difference in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textile workers belong to a union, whereas Thailand textile workers do not belong to a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is little demand for cotton cloth in Thailand and great demand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is more productive making cotton cloth with a mechanical loom than with a hand loom.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Thailand has a low-wage policy to make its textile industry more competitive in world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living standards, policymakers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restrictions on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formulate policies designed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tougher immigration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tax breaks for the middle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overall level of prices in an economy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substitution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or persistent inflation is almost always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growth in the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higher-than-normal levels of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which of the following rates of growth in the money supply is likely to lead to the lowest level of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percent per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an increase in the money supply is likely to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higher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higher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Reserve announces that it will be making a change to a key interest rate to increase the money supply. This is likely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hoping to reduce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that the economy is growing too quickly.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correct statement about the relationship between inflation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rising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cause of inflation in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productivity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positive externalities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property rights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quantity of money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claims is consistent with the views of mainstream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temporarily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temporarily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permanently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permanently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very long time the country of Tofu has had an inflation rate of 8 percent. Suddenly its inflation rate drops to 3 percent. The drop in the inflation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number of years country A had inflation of 3 percent but for the last five years has had inflation of 6 percent. Country B had inflation of 4 percent for many years, but very recently inflation unexpectedly rose to 9 percent. Other things the same, in which of the countries would the higher inflation rate be more likely to reduce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country A and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A nor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A but not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B but not country 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1990s, the United Kingdom experienced low levels of inflation while Turkey experienced high levels of inflation. A likely explanation of these facts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Kingdom has a better education system than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growth of the quantity of money was slower in the United Kingdom than in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in Turkey are more productive than workers in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instances of market power in Turkey than in the United Kingdom.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short run,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increases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encourages firms to hire more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money supply leads to a higher level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encourage higher employment will also induce a lower rate of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irregular fluctuations in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 between the quantity of money in an economy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predictable changes in economic activity due to changes in government spending and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production of goods and services and the unemployment rate are used to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 01: MC Algo</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MC Algo</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