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How are economists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 mathematicians, physicists, and biologists?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do not use models to represent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do not try to address their subject with a scientist's objectivity.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do not devise theories and collect and analyze data in an attempt to verify or refute their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cannot run lab experiments in the same way that other scientists can.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steps does an economist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take when studying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Devise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the economy without any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an economist develops a theory that higher housing prices arise from lower gas prices. According to the scientific method, which of the following is the economist's next step?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 and analyze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 to a laboratory and generate data to test the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Publish the theory without testing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a natural experiment to confirm the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theory and observation is more difficult in economics than in sciences such as chemistry due to the difficulty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conducting laboratory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relying upon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analyzing available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theories about economic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Instead of conducting laboratory experiments to generate data to test their theories, economists often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 upon hypothetical data that were previously concocted by other 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argue that data is impossible to collect in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 on natural experiments offered by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data would support their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make assumptions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number of experiments that yield no useful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models when the scientific method cannot be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issues for political discussion.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simplify the complex world and make it easier to understand.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art in scientific thinking—whether in chemistry, economics, or engineering—is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design and implementation of laboratory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make an abstract subject easy to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which assumptions to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something in which scientists have to be skilled.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models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details a model includes, the better the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economic models omit many details, they allow us to see what is truly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cannot be used to explain how the economy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models complicate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circular-flow diagram is a model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helps to explain how consumers and the government interact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explains how countries trade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incorporates all aspects of the real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helps to explain how the economy is organized.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simple circular-flow diagram, the participants in the economy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and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firms, and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circular-flow diagram,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factor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Another term for factors of production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capital input?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 and machines used in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hour of a worker's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money households use to purchase firms' output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simple circular-flow diagram,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own the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buy the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flow from firms to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own the factors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in the markets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households and firms are both buyers.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factors of production, households are sellers and firms are buyers.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households are sellers and firms are buyers.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factors of production, households and firms are both buyers.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markets for goods and services in the circular-flow diagram,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provide firms with savings for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provide firms with labor, land,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provide households with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provide households with 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transactions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take place in the markets for factors of production in the circular-flow diagram?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construction company rents trucks for its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farmer hires a teenager to help with harvest.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Anthony receives a salary for his work as an analyst for an investment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woman buys corn for dinner.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inner loop of the circular-flow diagram represents the flow of inputs and outputs. Which of the following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appear on the inner loop?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sold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factors of production flow from government to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paid to the factors of production flows from firms to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flow from households to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inputs and outputs flow in the same direction as the flow of dollars, from households to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circular-flow diagram, which of the following items flows from firms to households through the markets for the factors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labor,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 rent, and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Dollars spent on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simple-circular flow diagram, the flow of money from the firms to the markets for factors of production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 rent, and 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circular-flow diagram, if Christian is a worker who delivers flowers for Happy Day Flower Company, he participates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markets for factors of production exchanging labor for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markets for factors of production exchanging flowers for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markets for goods and services exchanging flowers for wages, rent, and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markets for goods and services exchanging labor for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2-1</w:t>
            </w:r>
          </w:p>
          <w:p>
            <w:pPr>
              <w:pStyle w:val="p"/>
              <w:bidi w:val="0"/>
              <w:spacing w:before="0" w:beforeAutospacing="0" w:after="0" w:afterAutospacing="0"/>
              <w:jc w:val="left"/>
            </w:pPr>
            <w:r>
              <w:rPr>
                <w:position w:val="-2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30.25pt;width:4in">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arrow represents the flow of spending by households?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bCs/>
                <w:i w:val="0"/>
                <w:iCs w:val="0"/>
                <w:smallCaps w:val="0"/>
                <w:color w:val="000000"/>
                <w:sz w:val="22"/>
                <w:szCs w:val="22"/>
                <w:bdr w:val="nil"/>
                <w:rtl w:val="0"/>
              </w:rPr>
              <w:t>Refer to Figure 2-1.</w:t>
            </w:r>
            <w:r>
              <w:rPr>
                <w:rStyle w:val="DefaultParagraphFont"/>
                <w:rFonts w:ascii="Times New Roman" w:eastAsia="Times New Roman" w:hAnsi="Times New Roman" w:cs="Times New Roman"/>
                <w:b w:val="0"/>
                <w:bCs w:val="0"/>
                <w:i w:val="0"/>
                <w:iCs w:val="0"/>
                <w:smallCaps w:val="0"/>
                <w:color w:val="000000"/>
                <w:sz w:val="22"/>
                <w:szCs w:val="22"/>
                <w:bdr w:val="nil"/>
                <w:rtl w:val="0"/>
              </w:rPr>
              <w:t> Brianna buys a refrigerator for her new home. To which of the arrows does this transaction directly contribute?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2-2</w:t>
            </w:r>
          </w:p>
          <w:p>
            <w:pPr>
              <w:pStyle w:val="p"/>
              <w:bidi w:val="0"/>
              <w:spacing w:before="0" w:beforeAutospacing="0" w:after="0" w:afterAutospacing="0"/>
              <w:jc w:val="left"/>
            </w:pPr>
            <w:r>
              <w:rPr>
                <w:position w:val="-222"/>
              </w:rPr>
              <w:pict>
                <v:shape id="_x0000_i1027" type="#_x0000_t75" style="height:234pt;width:4in">
                  <v:imagedata r:id="rId5"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bCs/>
                <w:i w:val="0"/>
                <w:iCs w:val="0"/>
                <w:smallCaps w:val="0"/>
                <w:color w:val="000000"/>
                <w:sz w:val="22"/>
                <w:szCs w:val="22"/>
                <w:bdr w:val="nil"/>
                <w:rtl w:val="0"/>
              </w:rPr>
              <w:t>Refer to Figure 2-2</w:t>
            </w:r>
            <w:r>
              <w:rPr>
                <w:rStyle w:val="DefaultParagraphFont"/>
                <w:rFonts w:ascii="Times New Roman" w:eastAsia="Times New Roman" w:hAnsi="Times New Roman" w:cs="Times New Roman"/>
                <w:b w:val="0"/>
                <w:bCs w:val="0"/>
                <w:i w:val="0"/>
                <w:iCs w:val="0"/>
                <w:smallCaps w:val="0"/>
                <w:color w:val="000000"/>
                <w:sz w:val="22"/>
                <w:szCs w:val="22"/>
                <w:bdr w:val="nil"/>
                <w:rtl w:val="0"/>
              </w:rPr>
              <w:t>. If Boxes A and B represent households and firms, then Boxes C and D of this circular-flow diagram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markets for goods and services and the markets for financial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markets for goods and services and the markets for factors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bCs/>
                <w:i w:val="0"/>
                <w:iCs w:val="0"/>
                <w:smallCaps w:val="0"/>
                <w:color w:val="000000"/>
                <w:sz w:val="22"/>
                <w:szCs w:val="22"/>
                <w:bdr w:val="nil"/>
                <w:rtl w:val="0"/>
              </w:rPr>
              <w:t>Refer to Figure 2-2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Ethan </w:t>
            </w:r>
            <w:r>
              <w:rPr>
                <w:rStyle w:val="DefaultParagraphFont"/>
                <w:rFonts w:ascii="Times New Roman" w:eastAsia="Times New Roman" w:hAnsi="Times New Roman" w:cs="Times New Roman"/>
                <w:b w:val="0"/>
                <w:bCs w:val="0"/>
                <w:i w:val="0"/>
                <w:iCs w:val="0"/>
                <w:smallCaps w:val="0"/>
                <w:color w:val="000000"/>
                <w:sz w:val="22"/>
                <w:szCs w:val="22"/>
                <w:bdr w:val="nil"/>
                <w:rtl w:val="0"/>
              </w:rPr>
              <w:t>works as an attorney for a corporation and is paid a salary in exchange for the legal services he performs. If Ethan's income is represented by a flow of dollars from Box D to Box B of this circular-flow diagram, then the revenue earned by a firm selling its product is represented by a flow of dollars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Box A to Box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Box C to Box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Box B to Box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Box C to Box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constructing a production possibilities frontier, which of the following assumptions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produces only two goods or two types of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produce goods using factors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does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quantities of the factors of production that are available are increasing over the relevant time 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Where can an economy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 its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its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Outside its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endpoints of its production possibilities frontier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economy's production of two goods is efficient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goods are produced using only some of society's available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is producing at a point inside the production possibilities frontier.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impossible to produce more of one good without producing less of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to produce more of one good without producing less of another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a nation is currently producing at a point inside its production possibilities frontier. We know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 is producing beyond its capacity, so inflation will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 is not using all available resources or is using inferior technology or 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 is producing an efficient combination of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a large opportunity cost if the nation tries to increase production of any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possibilities frontier provides an illustration of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can sometimes improve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bowed-outward shape of the production possibilities frontier can be explained by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 is always occurring.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one good in terms of the other depends on how much of each good the economy is producing.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only way to get more of one good is to get less of the 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Table 2-1</w:t>
            </w:r>
          </w:p>
          <w:p>
            <w:pPr>
              <w:pStyle w:val="p"/>
              <w:bidi w:val="0"/>
              <w:spacing w:before="0" w:beforeAutospacing="0" w:after="0" w:afterAutospacing="0"/>
              <w:jc w:val="left"/>
            </w:pPr>
          </w:p>
          <w:tbl>
            <w:tblPr>
              <w:tblW w:w="3287"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797"/>
              <w:gridCol w:w="1460"/>
            </w:tblGrid>
            <w:tr>
              <w:tblPrEx>
                <w:tblW w:w="3287"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gridSpan w:val="2"/>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 Production Possibilities</w:t>
                  </w:r>
                </w:p>
              </w:tc>
            </w:tr>
            <w:tr>
              <w:tblPrEx>
                <w:tblW w:w="3287"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Tennis Rackets</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Tennis Balls</w:t>
                  </w:r>
                </w:p>
              </w:tc>
            </w:tr>
            <w:tr>
              <w:tblPrEx>
                <w:tblW w:w="3287"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9,000</w:t>
                  </w:r>
                </w:p>
              </w:tc>
            </w:tr>
            <w:tr>
              <w:tblPrEx>
                <w:tblW w:w="3287"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7,500</w:t>
                  </w:r>
                </w:p>
              </w:tc>
            </w:tr>
            <w:tr>
              <w:tblPrEx>
                <w:tblW w:w="3287"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bCs/>
                <w:i w:val="0"/>
                <w:iCs w:val="0"/>
                <w:smallCaps w:val="0"/>
                <w:color w:val="000000"/>
                <w:sz w:val="22"/>
                <w:szCs w:val="22"/>
                <w:bdr w:val="nil"/>
                <w:rtl w:val="0"/>
              </w:rPr>
              <w:t>Refer to Table 2-1.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If the production possibilities frontier is bowed outward, then which of the following could be the maximum number of tennis balls produced when 300 tennis rackets are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an economy produces two goods, food and machines. This economy always operates on its production possibilities frontier. Last year, it produced 1,000 units of food and 47 machines. This year it experienced a technological advance in its machine-making industry. As a result, this year the society wants to produce 1,050 units of food and 47 machines.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technological advance occurred in the machine-making industry, it will not be possible to increase food production without reducing machine production below 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technological advance occurred in the machine-making industry, increases in output can only occur in the machine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increase food production in these circumstances without reducing machine production, the economy must reduce inefficiencies.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technological advance reduced the amount of resources needed to produce 47 machines, so these resources could be used to produce more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Table 2-2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3702"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621"/>
              <w:gridCol w:w="2051"/>
            </w:tblGrid>
            <w:tr>
              <w:tblPrEx>
                <w:tblW w:w="3702"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gridSpan w:val="2"/>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Ecoville's Production Possibilities</w:t>
                  </w:r>
                </w:p>
              </w:tc>
            </w:tr>
            <w:tr>
              <w:tblPrEx>
                <w:tblW w:w="3702"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Socks</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Glasses</w:t>
                  </w:r>
                </w:p>
              </w:tc>
            </w:tr>
            <w:tr>
              <w:tblPrEx>
                <w:tblW w:w="3702"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tblW w:w="3702"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tblW w:w="3702"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700</w:t>
                  </w:r>
                </w:p>
              </w:tc>
            </w:tr>
            <w:tr>
              <w:tblPrEx>
                <w:tblW w:w="3702"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r>
            <w:tr>
              <w:tblPrEx>
                <w:tblW w:w="3702"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bl>
          <w:p>
            <w:pPr>
              <w:pStyle w:val="p"/>
              <w:bidi w:val="0"/>
              <w:spacing w:before="0" w:beforeAutospacing="0" w:after="0" w:afterAutospacing="0"/>
              <w:jc w:val="left"/>
            </w:pP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bCs/>
                <w:i w:val="0"/>
                <w:iCs w:val="0"/>
                <w:smallCaps w:val="0"/>
                <w:color w:val="000000"/>
                <w:sz w:val="22"/>
                <w:szCs w:val="22"/>
                <w:bdr w:val="nil"/>
                <w:rtl w:val="0"/>
              </w:rPr>
              <w:t>Refer to Table 2-2</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opportunity cost to Ecoville of increasing the production of socks from 600 to 900?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 glasses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 glasses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glasses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glasses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bCs/>
                <w:i w:val="0"/>
                <w:iCs w:val="0"/>
                <w:smallCaps w:val="0"/>
                <w:color w:val="000000"/>
                <w:sz w:val="22"/>
                <w:szCs w:val="22"/>
                <w:bdr w:val="nil"/>
                <w:rtl w:val="0"/>
              </w:rPr>
              <w:t>Refer to Table 2-2</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opportunity cost of an additional 300 socks is constant at </w:t>
                  </w:r>
                  <w:r>
                    <w:rPr>
                      <w:rStyle w:val="DefaultParagraphFont"/>
                      <w:rFonts w:ascii="Times New Roman" w:eastAsia="Times New Roman" w:hAnsi="Times New Roman" w:cs="Times New Roman"/>
                      <w:b w:val="0"/>
                      <w:bCs w:val="0"/>
                      <w:i w:val="0"/>
                      <w:iCs w:val="0"/>
                      <w:smallCaps w:val="0"/>
                      <w:color w:val="000000"/>
                      <w:sz w:val="22"/>
                      <w:szCs w:val="22"/>
                      <w:bdr w:val="nil"/>
                      <w:rtl w:val="0"/>
                    </w:rPr>
                    <w:t>300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glasses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opportunity cost of an additional </w:t>
                  </w:r>
                  <w:r>
                    <w:rPr>
                      <w:rStyle w:val="DefaultParagraphFont"/>
                      <w:rFonts w:ascii="Times New Roman" w:eastAsia="Times New Roman" w:hAnsi="Times New Roman" w:cs="Times New Roman"/>
                      <w:b w:val="0"/>
                      <w:bCs w:val="0"/>
                      <w:i w:val="0"/>
                      <w:iCs w:val="0"/>
                      <w:smallCaps w:val="0"/>
                      <w:color w:val="000000"/>
                      <w:sz w:val="22"/>
                      <w:szCs w:val="22"/>
                      <w:bdr w:val="nil"/>
                      <w:rtl w:val="0"/>
                    </w:rPr>
                    <w:t>300 socks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constant at </w:t>
                  </w:r>
                  <w:r>
                    <w:rPr>
                      <w:rStyle w:val="DefaultParagraphFont"/>
                      <w:rFonts w:ascii="Times New Roman" w:eastAsia="Times New Roman" w:hAnsi="Times New Roman" w:cs="Times New Roman"/>
                      <w:b w:val="0"/>
                      <w:bCs w:val="0"/>
                      <w:i w:val="0"/>
                      <w:iCs w:val="0"/>
                      <w:smallCaps w:val="0"/>
                      <w:color w:val="000000"/>
                      <w:sz w:val="22"/>
                      <w:szCs w:val="22"/>
                      <w:bdr w:val="nil"/>
                      <w:rtl w:val="0"/>
                    </w:rPr>
                    <w:t>400 </w:t>
                  </w:r>
                  <w:r>
                    <w:rPr>
                      <w:rStyle w:val="DefaultParagraphFont"/>
                      <w:rFonts w:ascii="Times New Roman" w:eastAsia="Times New Roman" w:hAnsi="Times New Roman" w:cs="Times New Roman"/>
                      <w:b w:val="0"/>
                      <w:bCs w:val="0"/>
                      <w:i w:val="0"/>
                      <w:iCs w:val="0"/>
                      <w:smallCaps w:val="0"/>
                      <w:color w:val="000000"/>
                      <w:sz w:val="22"/>
                      <w:szCs w:val="22"/>
                      <w:bdr w:val="nil"/>
                      <w:rtl w:val="0"/>
                    </w:rPr>
                    <w:t>glasses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Ecoville's production possibilities frontier is a straight, downward-sloping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opportunity cost of an additional </w:t>
                  </w:r>
                  <w:r>
                    <w:rPr>
                      <w:rStyle w:val="DefaultParagraphFont"/>
                      <w:rFonts w:ascii="Times New Roman" w:eastAsia="Times New Roman" w:hAnsi="Times New Roman" w:cs="Times New Roman"/>
                      <w:b w:val="0"/>
                      <w:bCs w:val="0"/>
                      <w:i w:val="0"/>
                      <w:iCs w:val="0"/>
                      <w:smallCaps w:val="0"/>
                      <w:color w:val="000000"/>
                      <w:sz w:val="22"/>
                      <w:szCs w:val="22"/>
                      <w:bdr w:val="nil"/>
                      <w:rtl w:val="0"/>
                    </w:rPr>
                    <w:t>300 socks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increases as more glasses are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2-3</w:t>
            </w:r>
          </w:p>
          <w:p>
            <w:pPr>
              <w:pStyle w:val="p"/>
              <w:bidi w:val="0"/>
              <w:spacing w:before="0" w:beforeAutospacing="0" w:after="0" w:afterAutospacing="0"/>
              <w:jc w:val="left"/>
            </w:pPr>
            <w:r>
              <w:rPr>
                <w:position w:val="-276"/>
              </w:rPr>
              <w:pict>
                <v:shape id="_x0000_i1028" type="#_x0000_t75" style="height:4in;width:4in">
                  <v:imagedata r:id="rId6"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bCs/>
                <w:i w:val="0"/>
                <w:iCs w:val="0"/>
                <w:smallCaps w:val="0"/>
                <w:color w:val="000000"/>
                <w:sz w:val="22"/>
                <w:szCs w:val="22"/>
                <w:bdr w:val="nil"/>
                <w:rtl w:val="0"/>
              </w:rPr>
              <w:t>Refer to Figure 2-3</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If </w:t>
            </w:r>
            <w:r>
              <w:rPr>
                <w:rStyle w:val="DefaultParagraphFont"/>
                <w:rFonts w:ascii="Times New Roman" w:eastAsia="Times New Roman" w:hAnsi="Times New Roman" w:cs="Times New Roman"/>
                <w:b w:val="0"/>
                <w:bCs w:val="0"/>
                <w:i w:val="0"/>
                <w:iCs w:val="0"/>
                <w:smallCaps w:val="0"/>
                <w:color w:val="000000"/>
                <w:sz w:val="22"/>
                <w:szCs w:val="22"/>
                <w:bdr w:val="nil"/>
                <w:rtl w:val="0"/>
              </w:rPr>
              <w:t>this economy devotes all of its resources to the production of forks, then it will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knives and 0 forks.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knives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50 </w:t>
                  </w:r>
                  <w:r>
                    <w:rPr>
                      <w:rStyle w:val="DefaultParagraphFont"/>
                      <w:rFonts w:ascii="Times New Roman" w:eastAsia="Times New Roman" w:hAnsi="Times New Roman" w:cs="Times New Roman"/>
                      <w:b w:val="0"/>
                      <w:bCs w:val="0"/>
                      <w:i w:val="0"/>
                      <w:iCs w:val="0"/>
                      <w:smallCaps w:val="0"/>
                      <w:color w:val="000000"/>
                      <w:sz w:val="22"/>
                      <w:szCs w:val="22"/>
                      <w:bdr w:val="nil"/>
                      <w:rtl w:val="0"/>
                    </w:rPr>
                    <w:t>forks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knives and 100 forks.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knives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80 </w:t>
                  </w:r>
                  <w:r>
                    <w:rPr>
                      <w:rStyle w:val="DefaultParagraphFont"/>
                      <w:rFonts w:ascii="Times New Roman" w:eastAsia="Times New Roman" w:hAnsi="Times New Roman" w:cs="Times New Roman"/>
                      <w:b w:val="0"/>
                      <w:bCs w:val="0"/>
                      <w:i w:val="0"/>
                      <w:iCs w:val="0"/>
                      <w:smallCaps w:val="0"/>
                      <w:color w:val="000000"/>
                      <w:sz w:val="22"/>
                      <w:szCs w:val="22"/>
                      <w:bdr w:val="nil"/>
                      <w:rtl w:val="0"/>
                    </w:rPr>
                    <w:t>forks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bCs/>
                <w:i w:val="0"/>
                <w:iCs w:val="0"/>
                <w:smallCaps w:val="0"/>
                <w:color w:val="000000"/>
                <w:sz w:val="22"/>
                <w:szCs w:val="22"/>
                <w:bdr w:val="nil"/>
                <w:rtl w:val="0"/>
              </w:rPr>
              <w:t>Refer to Figure 2-3</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possible for this economy to produce at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bCs/>
                <w:i w:val="0"/>
                <w:iCs w:val="0"/>
                <w:smallCaps w:val="0"/>
                <w:color w:val="000000"/>
                <w:sz w:val="22"/>
                <w:szCs w:val="22"/>
                <w:bdr w:val="nil"/>
                <w:rtl w:val="0"/>
              </w:rPr>
              <w:t>Refer to Figure 2-3</w:t>
            </w:r>
            <w:r>
              <w:rPr>
                <w:rStyle w:val="DefaultParagraphFont"/>
                <w:rFonts w:ascii="Times New Roman" w:eastAsia="Times New Roman" w:hAnsi="Times New Roman" w:cs="Times New Roman"/>
                <w:b w:val="0"/>
                <w:bCs w:val="0"/>
                <w:i w:val="0"/>
                <w:iCs w:val="0"/>
                <w:smallCaps w:val="0"/>
                <w:color w:val="000000"/>
                <w:sz w:val="22"/>
                <w:szCs w:val="22"/>
                <w:bdr w:val="nil"/>
                <w:rtl w:val="0"/>
              </w:rPr>
              <w:t>. This economy cannot currently produce 80 forks and 80 knives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using all of its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using the most efficient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have the resources and technology to produce that level of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don't want that many forks and knives.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bCs/>
                <w:i w:val="0"/>
                <w:iCs w:val="0"/>
                <w:smallCaps w:val="0"/>
                <w:color w:val="000000"/>
                <w:sz w:val="22"/>
                <w:szCs w:val="22"/>
                <w:bdr w:val="nil"/>
                <w:rtl w:val="0"/>
              </w:rPr>
              <w:t>Refer to Figure 2-3.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Suppose this economy is producing at point D. Which of the following statements would best explain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has insufficient resources to produce at a more desirable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economy's available technology prevents it from producing at a more desirable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widespread unemployment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is experiencing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bCs/>
                <w:i w:val="0"/>
                <w:iCs w:val="0"/>
                <w:smallCaps w:val="0"/>
                <w:color w:val="000000"/>
                <w:sz w:val="22"/>
                <w:szCs w:val="22"/>
                <w:bdr w:val="nil"/>
                <w:rtl w:val="0"/>
              </w:rPr>
              <w:t>Refer to Figure 2-3</w:t>
            </w:r>
            <w:r>
              <w:rPr>
                <w:rStyle w:val="DefaultParagraphFont"/>
                <w:rFonts w:ascii="Times New Roman" w:eastAsia="Times New Roman" w:hAnsi="Times New Roman" w:cs="Times New Roman"/>
                <w:b w:val="0"/>
                <w:bCs w:val="0"/>
                <w:i w:val="0"/>
                <w:iCs w:val="0"/>
                <w:smallCaps w:val="0"/>
                <w:color w:val="000000"/>
                <w:sz w:val="22"/>
                <w:szCs w:val="22"/>
                <w:bdr w:val="nil"/>
                <w:rtl w:val="0"/>
              </w:rPr>
              <w:t>. Efficient production is represented by which point(s)?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bCs/>
                <w:i w:val="0"/>
                <w:iCs w:val="0"/>
                <w:smallCaps w:val="0"/>
                <w:color w:val="000000"/>
                <w:sz w:val="22"/>
                <w:szCs w:val="22"/>
                <w:bdr w:val="nil"/>
                <w:rtl w:val="0"/>
              </w:rPr>
              <w:t>Refer to Figure 2-3</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this economy moving from point A to point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knives.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forks.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forks and 20 knives.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knives.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2-4</w:t>
            </w:r>
            <w:r>
              <w:br/>
            </w:r>
          </w:p>
          <w:tbl>
            <w:tblPr>
              <w:tblW w:w="9000" w:type="dxa"/>
              <w:jc w:val="left"/>
              <w:tblBorders>
                <w:top w:val="nil"/>
                <w:left w:val="nil"/>
                <w:bottom w:val="nil"/>
                <w:right w:val="nil"/>
                <w:insideH w:val="nil"/>
                <w:insideV w:val="nil"/>
              </w:tblBorders>
              <w:tblCellMar>
                <w:top w:w="0" w:type="dxa"/>
                <w:left w:w="0" w:type="dxa"/>
                <w:bottom w:w="0" w:type="dxa"/>
                <w:right w:w="0" w:type="dxa"/>
              </w:tblCellMar>
            </w:tblPr>
            <w:tblGrid>
              <w:gridCol w:w="5760"/>
              <w:gridCol w:w="5760"/>
            </w:tblGrid>
            <w:tr>
              <w:tblPrEx>
                <w:tblW w:w="90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Graph (a)</w:t>
                  </w:r>
                </w:p>
              </w:tc>
              <w:tc>
                <w:tcPr>
                  <w:tcW w:w="108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Graph (b)</w:t>
                  </w:r>
                </w:p>
              </w:tc>
            </w:tr>
            <w:tr>
              <w:tblPrEx>
                <w:tblW w:w="9000" w:type="dxa"/>
                <w:jc w:val="left"/>
                <w:tblCellMar>
                  <w:top w:w="0" w:type="dxa"/>
                  <w:left w:w="0" w:type="dxa"/>
                  <w:bottom w:w="0" w:type="dxa"/>
                  <w:right w:w="0" w:type="dxa"/>
                </w:tblCellMar>
              </w:tblPrEx>
              <w:trPr>
                <w:cantSplit w:val="0"/>
                <w:jc w:val="left"/>
              </w:trPr>
              <w:tc>
                <w:tcPr>
                  <w:tcW w:w="1035" w:type="dxa"/>
                  <w:noWrap w:val="0"/>
                  <w:tcMar>
                    <w:top w:w="0" w:type="dxa"/>
                    <w:left w:w="0" w:type="dxa"/>
                    <w:bottom w:w="0" w:type="dxa"/>
                    <w:right w:w="0" w:type="dxa"/>
                  </w:tcMar>
                  <w:vAlign w:val="center"/>
                </w:tcPr>
                <w:p>
                  <w:pPr>
                    <w:bidi w:val="0"/>
                    <w:jc w:val="center"/>
                  </w:pPr>
                  <w:r>
                    <w:rPr>
                      <w:position w:val="-276"/>
                    </w:rPr>
                    <w:pict>
                      <v:shape id="_x0000_i1029" type="#_x0000_t75" style="height:4in;width:4in">
                        <v:imagedata r:id="rId7" o:title=""/>
                      </v:shape>
                    </w:pict>
                  </w:r>
                </w:p>
              </w:tc>
              <w:tc>
                <w:tcPr>
                  <w:tcW w:w="1080" w:type="dxa"/>
                  <w:noWrap w:val="0"/>
                  <w:tcMar>
                    <w:top w:w="0" w:type="dxa"/>
                    <w:left w:w="0" w:type="dxa"/>
                    <w:bottom w:w="0" w:type="dxa"/>
                    <w:right w:w="0" w:type="dxa"/>
                  </w:tcMar>
                  <w:vAlign w:val="center"/>
                </w:tcPr>
                <w:p>
                  <w:pPr>
                    <w:bidi w:val="0"/>
                    <w:jc w:val="center"/>
                  </w:pPr>
                  <w:r>
                    <w:rPr>
                      <w:position w:val="-276"/>
                    </w:rPr>
                    <w:pict>
                      <v:shape id="_x0000_i1030" type="#_x0000_t75" style="height:4in;width:4in">
                        <v:imagedata r:id="rId8" o:title=""/>
                      </v:shape>
                    </w:pic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bCs/>
                <w:i w:val="0"/>
                <w:iCs w:val="0"/>
                <w:smallCaps w:val="0"/>
                <w:color w:val="000000"/>
                <w:sz w:val="22"/>
                <w:szCs w:val="22"/>
                <w:bdr w:val="nil"/>
                <w:rtl w:val="0"/>
              </w:rPr>
              <w:t xml:space="preserve">Refer to Figure 2-4, </w:t>
            </w:r>
            <w:r>
              <w:rPr>
                <w:rStyle w:val="DefaultParagraphFont"/>
                <w:rFonts w:ascii="Times New Roman" w:eastAsia="Times New Roman" w:hAnsi="Times New Roman" w:cs="Times New Roman"/>
                <w:b/>
                <w:bCs/>
                <w:i w:val="0"/>
                <w:iCs w:val="0"/>
                <w:smallCaps w:val="0"/>
                <w:color w:val="000000"/>
                <w:sz w:val="22"/>
                <w:szCs w:val="22"/>
                <w:bdr w:val="nil"/>
                <w:rtl w:val="0"/>
              </w:rPr>
              <w:t>Graph (a)</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Production at point Q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and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but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impossible but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impossible and inefficient.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bCs/>
                <w:i w:val="0"/>
                <w:iCs w:val="0"/>
                <w:smallCaps w:val="0"/>
                <w:color w:val="000000"/>
                <w:sz w:val="22"/>
                <w:szCs w:val="22"/>
                <w:bdr w:val="nil"/>
                <w:rtl w:val="0"/>
              </w:rPr>
              <w:t xml:space="preserve">Refer to Figure 2-4, </w:t>
            </w:r>
            <w:r>
              <w:rPr>
                <w:rStyle w:val="DefaultParagraphFont"/>
                <w:rFonts w:ascii="Times New Roman" w:eastAsia="Times New Roman" w:hAnsi="Times New Roman" w:cs="Times New Roman"/>
                <w:b/>
                <w:bCs/>
                <w:i w:val="0"/>
                <w:iCs w:val="0"/>
                <w:smallCaps w:val="0"/>
                <w:color w:val="000000"/>
                <w:sz w:val="22"/>
                <w:szCs w:val="22"/>
                <w:bdr w:val="nil"/>
                <w:rtl w:val="0"/>
              </w:rPr>
              <w:t>Graph (a)</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Production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at points P, Q, R, and S, but efficient only at points P, R, and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at points P, Q, R, and S, but efficient only at point 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at points P, R, S, and T, but efficient only at points P, R, and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at points P, R, S, and T, but efficient only at point 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 xml:space="preserve">Refer to Figure 2-4, </w:t>
            </w:r>
            <w:r>
              <w:rPr>
                <w:rStyle w:val="DefaultParagraphFont"/>
                <w:rFonts w:ascii="Times New Roman" w:eastAsia="Times New Roman" w:hAnsi="Times New Roman" w:cs="Times New Roman"/>
                <w:b/>
                <w:bCs/>
                <w:i w:val="0"/>
                <w:iCs w:val="0"/>
                <w:smallCaps w:val="0"/>
                <w:color w:val="000000"/>
                <w:sz w:val="22"/>
                <w:szCs w:val="22"/>
                <w:bdr w:val="nil"/>
                <w:rtl w:val="0"/>
              </w:rPr>
              <w:t>Graph (a)</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opportunity cost of moving from point S to point 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DVDs and 2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DVDs.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DVDs.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bCs/>
                <w:i w:val="0"/>
                <w:iCs w:val="0"/>
                <w:smallCaps w:val="0"/>
                <w:color w:val="000000"/>
                <w:sz w:val="22"/>
                <w:szCs w:val="22"/>
                <w:bdr w:val="nil"/>
                <w:rtl w:val="0"/>
              </w:rPr>
              <w:t xml:space="preserve">Refer to Figure 2-4, </w:t>
            </w:r>
            <w:r>
              <w:rPr>
                <w:rStyle w:val="DefaultParagraphFont"/>
                <w:rFonts w:ascii="Times New Roman" w:eastAsia="Times New Roman" w:hAnsi="Times New Roman" w:cs="Times New Roman"/>
                <w:b/>
                <w:bCs/>
                <w:i w:val="0"/>
                <w:iCs w:val="0"/>
                <w:smallCaps w:val="0"/>
                <w:color w:val="000000"/>
                <w:sz w:val="22"/>
                <w:szCs w:val="22"/>
                <w:bdr w:val="nil"/>
                <w:rtl w:val="0"/>
              </w:rPr>
              <w:t>Graph (a)</w:t>
            </w:r>
            <w:r>
              <w:rPr>
                <w:rStyle w:val="DefaultParagraphFont"/>
                <w:rFonts w:ascii="Times New Roman" w:eastAsia="Times New Roman" w:hAnsi="Times New Roman" w:cs="Times New Roman"/>
                <w:b/>
                <w:bCs/>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bCs/>
                <w:i w:val="0"/>
                <w:iCs w:val="0"/>
                <w:smallCaps w:val="0"/>
                <w:color w:val="000000"/>
                <w:sz w:val="22"/>
                <w:szCs w:val="22"/>
                <w:bdr w:val="nil"/>
                <w:rtl w:val="0"/>
              </w:rPr>
              <w:t>Graph (b)</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shift of the economy's production possibilities frontier from </w:t>
            </w:r>
            <w:r>
              <w:rPr>
                <w:rStyle w:val="DefaultParagraphFont"/>
                <w:rFonts w:ascii="Times New Roman" w:eastAsia="Times New Roman" w:hAnsi="Times New Roman" w:cs="Times New Roman"/>
                <w:b w:val="0"/>
                <w:bCs w:val="0"/>
                <w:i w:val="0"/>
                <w:iCs w:val="0"/>
                <w:smallCaps w:val="0"/>
                <w:color w:val="000000"/>
                <w:sz w:val="22"/>
                <w:szCs w:val="22"/>
                <w:bdr w:val="nil"/>
                <w:rtl w:val="0"/>
              </w:rPr>
              <w:t>Graph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w:t>
            </w:r>
            <w:r>
              <w:rPr>
                <w:rStyle w:val="DefaultParagraphFont"/>
                <w:rFonts w:ascii="Times New Roman" w:eastAsia="Times New Roman" w:hAnsi="Times New Roman" w:cs="Times New Roman"/>
                <w:b w:val="0"/>
                <w:bCs w:val="0"/>
                <w:i w:val="0"/>
                <w:iCs w:val="0"/>
                <w:smallCaps w:val="0"/>
                <w:color w:val="000000"/>
                <w:sz w:val="22"/>
                <w:szCs w:val="22"/>
                <w:bdr w:val="nil"/>
                <w:rtl w:val="0"/>
              </w:rPr>
              <w:t>Graph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could be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improvement in DVD production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improvement in book production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improvement in both DVD and book production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bCs/>
                <w:i w:val="0"/>
                <w:iCs w:val="0"/>
                <w:smallCaps w:val="0"/>
                <w:color w:val="000000"/>
                <w:sz w:val="22"/>
                <w:szCs w:val="22"/>
                <w:bdr w:val="nil"/>
                <w:rtl w:val="0"/>
              </w:rPr>
              <w:t xml:space="preserve">Refer to Figure 2-4, </w:t>
            </w:r>
            <w:r>
              <w:rPr>
                <w:rStyle w:val="DefaultParagraphFont"/>
                <w:rFonts w:ascii="Times New Roman" w:eastAsia="Times New Roman" w:hAnsi="Times New Roman" w:cs="Times New Roman"/>
                <w:b/>
                <w:bCs/>
                <w:i w:val="0"/>
                <w:iCs w:val="0"/>
                <w:smallCaps w:val="0"/>
                <w:color w:val="000000"/>
                <w:sz w:val="22"/>
                <w:szCs w:val="22"/>
                <w:bdr w:val="nil"/>
                <w:rtl w:val="0"/>
              </w:rPr>
              <w:t>Graph (a)</w:t>
            </w:r>
            <w:r>
              <w:rPr>
                <w:rStyle w:val="DefaultParagraphFont"/>
                <w:rFonts w:ascii="Times New Roman" w:eastAsia="Times New Roman" w:hAnsi="Times New Roman" w:cs="Times New Roman"/>
                <w:b/>
                <w:bCs/>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bCs/>
                <w:i w:val="0"/>
                <w:iCs w:val="0"/>
                <w:smallCaps w:val="0"/>
                <w:color w:val="000000"/>
                <w:sz w:val="22"/>
                <w:szCs w:val="22"/>
                <w:bdr w:val="nil"/>
                <w:rtl w:val="0"/>
              </w:rPr>
              <w:t>Graph (b)</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result of the shift of the economy's production possibilities frontier from </w:t>
            </w:r>
            <w:r>
              <w:rPr>
                <w:rStyle w:val="DefaultParagraphFont"/>
                <w:rFonts w:ascii="Times New Roman" w:eastAsia="Times New Roman" w:hAnsi="Times New Roman" w:cs="Times New Roman"/>
                <w:b w:val="0"/>
                <w:bCs w:val="0"/>
                <w:i w:val="0"/>
                <w:iCs w:val="0"/>
                <w:smallCaps w:val="0"/>
                <w:color w:val="000000"/>
                <w:sz w:val="22"/>
                <w:szCs w:val="22"/>
                <w:bdr w:val="nil"/>
                <w:rtl w:val="0"/>
              </w:rPr>
              <w:t>Graph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w:t>
            </w:r>
            <w:r>
              <w:rPr>
                <w:rStyle w:val="DefaultParagraphFont"/>
                <w:rFonts w:ascii="Times New Roman" w:eastAsia="Times New Roman" w:hAnsi="Times New Roman" w:cs="Times New Roman"/>
                <w:b w:val="0"/>
                <w:bCs w:val="0"/>
                <w:i w:val="0"/>
                <w:iCs w:val="0"/>
                <w:smallCaps w:val="0"/>
                <w:color w:val="000000"/>
                <w:sz w:val="22"/>
                <w:szCs w:val="22"/>
                <w:bdr w:val="nil"/>
                <w:rtl w:val="0"/>
              </w:rPr>
              <w:t>Graph (b)</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trade-off between the production of DVDs and </w:t>
                  </w:r>
                  <w:r>
                    <w:rPr>
                      <w:rStyle w:val="DefaultParagraphFont"/>
                      <w:rFonts w:ascii="Times New Roman" w:eastAsia="Times New Roman" w:hAnsi="Times New Roman" w:cs="Times New Roman"/>
                      <w:b w:val="0"/>
                      <w:bCs w:val="0"/>
                      <w:i w:val="0"/>
                      <w:iCs w:val="0"/>
                      <w:smallCaps w:val="0"/>
                      <w:color w:val="000000"/>
                      <w:sz w:val="22"/>
                      <w:szCs w:val="22"/>
                      <w:bdr w:val="nil"/>
                      <w:rtl w:val="0"/>
                    </w:rPr>
                    <w:t>books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 book is higher at all levels of book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of 4 </w:t>
                  </w:r>
                  <w:r>
                    <w:rPr>
                      <w:rStyle w:val="DefaultParagraphFont"/>
                      <w:rFonts w:ascii="Times New Roman" w:eastAsia="Times New Roman" w:hAnsi="Times New Roman" w:cs="Times New Roman"/>
                      <w:b w:val="0"/>
                      <w:bCs w:val="0"/>
                      <w:i w:val="0"/>
                      <w:iCs w:val="0"/>
                      <w:smallCaps w:val="0"/>
                      <w:color w:val="000000"/>
                      <w:sz w:val="22"/>
                      <w:szCs w:val="22"/>
                      <w:bdr w:val="nil"/>
                      <w:rtl w:val="0"/>
                    </w:rPr>
                    <w:t>DVDs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2 books becomes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of 2 </w:t>
                  </w:r>
                  <w:r>
                    <w:rPr>
                      <w:rStyle w:val="DefaultParagraphFont"/>
                      <w:rFonts w:ascii="Times New Roman" w:eastAsia="Times New Roman" w:hAnsi="Times New Roman" w:cs="Times New Roman"/>
                      <w:b w:val="0"/>
                      <w:bCs w:val="0"/>
                      <w:i w:val="0"/>
                      <w:iCs w:val="0"/>
                      <w:smallCaps w:val="0"/>
                      <w:color w:val="000000"/>
                      <w:sz w:val="22"/>
                      <w:szCs w:val="22"/>
                      <w:bdr w:val="nil"/>
                      <w:rtl w:val="0"/>
                    </w:rPr>
                    <w:t>DVDs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2 books becomes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2-5</w:t>
            </w:r>
          </w:p>
          <w:p>
            <w:pPr>
              <w:pStyle w:val="p"/>
              <w:bidi w:val="0"/>
              <w:spacing w:before="0" w:beforeAutospacing="0" w:after="0" w:afterAutospacing="0"/>
              <w:jc w:val="left"/>
            </w:pPr>
            <w:r>
              <w:rPr>
                <w:position w:val="-276"/>
              </w:rPr>
              <w:pict>
                <v:shape id="_x0000_i1031" type="#_x0000_t75" style="height:4in;width:4in">
                  <v:imagedata r:id="rId9"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bCs/>
                <w:i w:val="0"/>
                <w:iCs w:val="0"/>
                <w:smallCaps w:val="0"/>
                <w:color w:val="000000"/>
                <w:sz w:val="22"/>
                <w:szCs w:val="22"/>
                <w:bdr w:val="nil"/>
                <w:rtl w:val="0"/>
              </w:rPr>
              <w:t>Refer to Figure 2-5.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of the following events would explain the shift of the production possibilities frontier from A to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general technological advance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technological advance in the hat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improvement in the allocation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Table 2-3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31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538"/>
              <w:gridCol w:w="1538"/>
            </w:tblGrid>
            <w:tr>
              <w:tblPrEx>
                <w:tblW w:w="310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gridSpan w:val="2"/>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2"/>
                      <w:szCs w:val="22"/>
                      <w:bdr w:val="nil"/>
                      <w:rtl w:val="0"/>
                    </w:rPr>
                    <w:t>Production Possibilities</w:t>
                  </w:r>
                </w:p>
              </w:tc>
            </w:tr>
            <w:tr>
              <w:tblPrEx>
                <w:tblW w:w="31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Corn</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(Bushels)</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Rice</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(Bushels)</w:t>
                  </w:r>
                </w:p>
              </w:tc>
            </w:tr>
            <w:tr>
              <w:tblPrEx>
                <w:tblW w:w="31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tblW w:w="31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600</w:t>
                  </w:r>
                </w:p>
              </w:tc>
            </w:tr>
            <w:tr>
              <w:tblPrEx>
                <w:tblW w:w="31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1,100</w:t>
                  </w:r>
                </w:p>
              </w:tc>
            </w:tr>
            <w:tr>
              <w:tblPrEx>
                <w:tblW w:w="31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tblW w:w="31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1,800</w:t>
                  </w:r>
                </w:p>
              </w:tc>
            </w:tr>
            <w:tr>
              <w:tblPrEx>
                <w:tblW w:w="310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bCs/>
                <w:i w:val="0"/>
                <w:iCs w:val="0"/>
                <w:smallCaps w:val="0"/>
                <w:color w:val="000000"/>
                <w:sz w:val="22"/>
                <w:szCs w:val="22"/>
                <w:bdr w:val="nil"/>
                <w:rtl w:val="0"/>
              </w:rPr>
              <w:t>Refer to Table 2-3.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opportunity cost of increasing the production of corn from 500 bushels to 1000 bushels?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 bushels of 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 bushels of 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 bushels of 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 bushels of 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bCs/>
                <w:i w:val="0"/>
                <w:iCs w:val="0"/>
                <w:smallCaps w:val="0"/>
                <w:color w:val="000000"/>
                <w:sz w:val="22"/>
                <w:szCs w:val="22"/>
                <w:bdr w:val="nil"/>
                <w:rtl w:val="0"/>
              </w:rPr>
              <w:t>Refer to Table 2-3.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Based on the values in the table, the production possibilities frontier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bowed outward indicating increasing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bowed outward indicating decreasing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straight line indicating constant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bowed inward indicating increasing opportunity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bCs/>
                <w:i w:val="0"/>
                <w:iCs w:val="0"/>
                <w:smallCaps w:val="0"/>
                <w:color w:val="000000"/>
                <w:sz w:val="22"/>
                <w:szCs w:val="22"/>
                <w:bdr w:val="nil"/>
                <w:rtl w:val="0"/>
              </w:rPr>
              <w:t>Refer to Table 2-3.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of the following combinations of corn and rice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currently attainable but would be attainable if there was an improvement in overall production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 bushels of corn and 300 bushels of 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 bushels of corn and 900 bushels of 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1,250 bushels of corn and 1,700 bushels of 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 bushels of corn and 1,700 bushels of 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2-6</w:t>
            </w:r>
          </w:p>
          <w:p>
            <w:pPr>
              <w:pStyle w:val="p"/>
              <w:bidi w:val="0"/>
              <w:spacing w:before="0" w:beforeAutospacing="0" w:after="0" w:afterAutospacing="0"/>
              <w:jc w:val="left"/>
            </w:pPr>
            <w:r>
              <w:rPr>
                <w:position w:val="-276"/>
              </w:rPr>
              <w:pict>
                <v:shape id="_x0000_i1032" type="#_x0000_t75" style="height:4in;width:4in">
                  <v:imagedata r:id="rId10"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bCs/>
                <w:i w:val="0"/>
                <w:iCs w:val="0"/>
                <w:smallCaps w:val="0"/>
                <w:color w:val="000000"/>
                <w:sz w:val="22"/>
                <w:szCs w:val="22"/>
                <w:bdr w:val="nil"/>
                <w:rtl w:val="0"/>
              </w:rPr>
              <w:t>Refer to Figure 2-6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production possibilities frontier for an economy that produces only cars and </w:t>
            </w:r>
            <w:r>
              <w:rPr>
                <w:rStyle w:val="DefaultParagraphFont"/>
                <w:rFonts w:ascii="Times New Roman" w:eastAsia="Times New Roman" w:hAnsi="Times New Roman" w:cs="Times New Roman"/>
                <w:b w:val="0"/>
                <w:bCs w:val="0"/>
                <w:i w:val="0"/>
                <w:iCs w:val="0"/>
                <w:smallCaps w:val="0"/>
                <w:color w:val="000000"/>
                <w:sz w:val="22"/>
                <w:szCs w:val="22"/>
                <w:bdr w:val="nil"/>
                <w:rtl w:val="0"/>
              </w:rPr>
              <w:t>sofas</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each car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production possibilities frontier, or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33" type="#_x0000_t75" style="height:24.75pt;width:5.2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of a sofa.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reciprocal of the slope of the production possibilities frontier, or 2 sofas.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reciprocal of the slope of the production possibilities frontier, or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34" type="#_x0000_t75" style="height:24.75pt;width:5.2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of a sofa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the production possibilities frontier, or 2 sofas.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bCs/>
                <w:i w:val="0"/>
                <w:iCs w:val="0"/>
                <w:smallCaps w:val="0"/>
                <w:color w:val="000000"/>
                <w:sz w:val="22"/>
                <w:szCs w:val="22"/>
                <w:bdr w:val="nil"/>
                <w:rtl w:val="0"/>
              </w:rPr>
              <w:t>Refer to Figure 2-6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Consider the production possibilities frontier for an economy that produces only sofas and </w:t>
            </w:r>
            <w:r>
              <w:rPr>
                <w:rStyle w:val="DefaultParagraphFont"/>
                <w:rFonts w:ascii="Times New Roman" w:eastAsia="Times New Roman" w:hAnsi="Times New Roman" w:cs="Times New Roman"/>
                <w:b w:val="0"/>
                <w:bCs w:val="0"/>
                <w:i w:val="0"/>
                <w:iCs w:val="0"/>
                <w:smallCaps w:val="0"/>
                <w:color w:val="000000"/>
                <w:sz w:val="22"/>
                <w:szCs w:val="22"/>
                <w:bdr w:val="nil"/>
                <w:rtl w:val="0"/>
              </w:rPr>
              <w:t>cars</w:t>
            </w:r>
            <w:r>
              <w:rPr>
                <w:rStyle w:val="DefaultParagraphFont"/>
                <w:rFonts w:ascii="Times New Roman" w:eastAsia="Times New Roman" w:hAnsi="Times New Roman" w:cs="Times New Roman"/>
                <w:b w:val="0"/>
                <w:bCs w:val="0"/>
                <w:i w:val="0"/>
                <w:iCs w:val="0"/>
                <w:smallCaps w:val="0"/>
                <w:color w:val="000000"/>
                <w:sz w:val="22"/>
                <w:szCs w:val="22"/>
                <w:bdr w:val="nil"/>
                <w:rtl w:val="0"/>
              </w:rPr>
              <w:t>. When society moves from point A to point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is the same as when society moves from point B to point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it is giving up </w:t>
                  </w:r>
                  <w:r>
                    <w:rPr>
                      <w:rStyle w:val="DefaultParagraphFont"/>
                      <w:rFonts w:ascii="Times New Roman" w:eastAsia="Times New Roman" w:hAnsi="Times New Roman" w:cs="Times New Roman"/>
                      <w:b w:val="0"/>
                      <w:bCs w:val="0"/>
                      <w:i w:val="0"/>
                      <w:iCs w:val="0"/>
                      <w:smallCaps w:val="0"/>
                      <w:color w:val="000000"/>
                      <w:sz w:val="22"/>
                      <w:szCs w:val="22"/>
                      <w:bdr w:val="nil"/>
                      <w:rtl w:val="0"/>
                    </w:rPr>
                    <w:t>cars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get </w:t>
                  </w:r>
                  <w:r>
                    <w:rPr>
                      <w:rStyle w:val="DefaultParagraphFont"/>
                      <w:rFonts w:ascii="Times New Roman" w:eastAsia="Times New Roman" w:hAnsi="Times New Roman" w:cs="Times New Roman"/>
                      <w:b w:val="0"/>
                      <w:bCs w:val="0"/>
                      <w:i w:val="0"/>
                      <w:iCs w:val="0"/>
                      <w:smallCaps w:val="0"/>
                      <w:color w:val="000000"/>
                      <w:sz w:val="22"/>
                      <w:szCs w:val="22"/>
                      <w:bdr w:val="nil"/>
                      <w:rtl w:val="0"/>
                    </w:rPr>
                    <w:t>sofas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is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moves from an inefficient point to an efficient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economy-wide phenomena.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for large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likely be studied by a microeconomist rather than a macroeconomist?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national healthcare program on the nation's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minimum-wage laws on employment in the fast food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comparison of alternative tax policies and their respective impacts on the rate of the nation's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war on government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likely be studied by a macroeconomist rather than a microeconomist?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technological advance no the natural gas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impact of tornadoes on cities and towns in Oklahoma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tariffs on shoes affect the shoe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changes in the money supply on the inflation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 about the roles of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are trying to explain the world, they are in the realm of microeconomics rather than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are trying to improve the world, they are in the realm of positive economics rather than 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best viewed as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trying to improve the world, economists are policy advisers.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made by economists speaking as policy advisers.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claims about how variables in the economy normally behave.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recommending specific policies to undertake, economists make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as opposed to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is more harmful to the economy than unemployment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Americans are entitled to quality health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emissions reduces days missed from school due to asthma.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policies should focus on improving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as opposed to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Gasoline prices ought to be lower than they are 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minimum wage would decrease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elimination of trade restrictions would increase an economy's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response to the most recent recession, the federal government extended the duration of unemployment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Duties of the Council of Economic Advisers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advising the president and writing the annual </w:t>
                  </w:r>
                  <w:r>
                    <w:rPr>
                      <w:rStyle w:val="DefaultParagraphFont"/>
                      <w:rFonts w:ascii="Times New Roman" w:eastAsia="Times New Roman" w:hAnsi="Times New Roman" w:cs="Times New Roman"/>
                      <w:b w:val="0"/>
                      <w:bCs w:val="0"/>
                      <w:i/>
                      <w:iCs/>
                      <w:smallCaps w:val="0"/>
                      <w:color w:val="000000"/>
                      <w:sz w:val="22"/>
                      <w:szCs w:val="22"/>
                      <w:bdr w:val="nil"/>
                      <w:rtl w:val="0"/>
                    </w:rPr>
                    <w:t>Economic Report of the President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the president's tax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of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the Social Security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at which of the following government offices help formulate spending plans and regulatory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of Management and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of the Treasury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Budget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United States receives tax policy advice from economists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Reserve.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of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Budget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of the Treasury.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data on workers and those looking for work is conducted by economists at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of Management and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Budget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of the Treasury.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at the Department of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track the behavior of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advise Congress on economic matters.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enforce the nation's antitrust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the federal budget.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From which of the following agencies does the President not receive economic policy advice from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Council of Economic Advisers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Department of the Treasury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Congressional Budget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Department of 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sometimes give conflicting advice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graduate students in economics are encouraged to argue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have different values and scientific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acting as scientists do not like to agree with economists acting as policy advisers.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more of a belief system than a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Sometimes economists disagree because their scientific judgments differ. Which of the following instances best reflects this source of disagreement?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economist believes everyone should pay the same percentage of their income in taxes; another economist believes that wealthier citizens should pay a higher percentage of their income in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economist believes that manufacturing firms should face greater regulation to preserve the environment; another economist believes the government should not intervene in free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economist believes that equality should be valued over efficiency in policy decisions; another economist believes that efficiency should be valued over equality in policy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economist believes the government should tax a household's income; another economist believes the government should tax a household's consumption because it will cause households to save more.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Justin and Madison are economists. </w:t>
            </w:r>
            <w:r>
              <w:rPr>
                <w:rStyle w:val="DefaultParagraphFont"/>
                <w:rFonts w:ascii="Times New Roman" w:eastAsia="Times New Roman" w:hAnsi="Times New Roman" w:cs="Times New Roman"/>
                <w:b w:val="0"/>
                <w:bCs w:val="0"/>
                <w:i w:val="0"/>
                <w:iCs w:val="0"/>
                <w:smallCaps w:val="0"/>
                <w:color w:val="000000"/>
                <w:sz w:val="22"/>
                <w:szCs w:val="22"/>
                <w:bdr w:val="nil"/>
                <w:rtl w:val="0"/>
              </w:rPr>
              <w:t>Justin </w:t>
            </w:r>
            <w:r>
              <w:rPr>
                <w:rStyle w:val="DefaultParagraphFont"/>
                <w:rFonts w:ascii="Times New Roman" w:eastAsia="Times New Roman" w:hAnsi="Times New Roman" w:cs="Times New Roman"/>
                <w:b w:val="0"/>
                <w:bCs w:val="0"/>
                <w:i w:val="0"/>
                <w:iCs w:val="0"/>
                <w:smallCaps w:val="0"/>
                <w:color w:val="000000"/>
                <w:sz w:val="22"/>
                <w:szCs w:val="22"/>
                <w:bdr w:val="nil"/>
                <w:rtl w:val="0"/>
              </w:rPr>
              <w:t>thinks that </w:t>
            </w:r>
            <w:r>
              <w:rPr>
                <w:rStyle w:val="DefaultParagraphFont"/>
                <w:rFonts w:ascii="Times New Roman" w:eastAsia="Times New Roman" w:hAnsi="Times New Roman" w:cs="Times New Roman"/>
                <w:b w:val="0"/>
                <w:bCs w:val="0"/>
                <w:i w:val="0"/>
                <w:iCs w:val="0"/>
                <w:smallCaps w:val="0"/>
                <w:color w:val="000000"/>
                <w:sz w:val="22"/>
                <w:szCs w:val="22"/>
                <w:bdr w:val="nil"/>
                <w:rtl w:val="0"/>
              </w:rPr>
              <w:t>the wealthiest 10 percent of the U.S. population should be taxed a rate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than the rest of society because they can better afford it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Madison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thinks that </w:t>
            </w:r>
            <w:r>
              <w:rPr>
                <w:rStyle w:val="DefaultParagraphFont"/>
                <w:rFonts w:ascii="Times New Roman" w:eastAsia="Times New Roman" w:hAnsi="Times New Roman" w:cs="Times New Roman"/>
                <w:b w:val="0"/>
                <w:bCs w:val="0"/>
                <w:i w:val="0"/>
                <w:iCs w:val="0"/>
                <w:smallCaps w:val="0"/>
                <w:color w:val="000000"/>
                <w:sz w:val="22"/>
                <w:szCs w:val="22"/>
                <w:bdr w:val="nil"/>
                <w:rtl w:val="0"/>
              </w:rPr>
              <w:t>everyone should be taxed at the same rate because that is the fairest </w:t>
            </w:r>
            <w:r>
              <w:rPr>
                <w:rStyle w:val="DefaultParagraphFont"/>
                <w:rFonts w:ascii="Times New Roman" w:eastAsia="Times New Roman" w:hAnsi="Times New Roman" w:cs="Times New Roman"/>
                <w:b w:val="0"/>
                <w:bCs w:val="0"/>
                <w:i w:val="0"/>
                <w:iCs w:val="0"/>
                <w:smallCaps w:val="0"/>
                <w:color w:val="000000"/>
                <w:sz w:val="22"/>
                <w:szCs w:val="22"/>
                <w:bdr w:val="nil"/>
                <w:rtl w:val="0"/>
              </w:rPr>
              <w:t>scenario and the wealthy should not be penalized for their success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this example, </w:t>
            </w:r>
            <w:r>
              <w:rPr>
                <w:rStyle w:val="DefaultParagraphFont"/>
                <w:rFonts w:ascii="Times New Roman" w:eastAsia="Times New Roman" w:hAnsi="Times New Roman" w:cs="Times New Roman"/>
                <w:b w:val="0"/>
                <w:bCs w:val="0"/>
                <w:i w:val="0"/>
                <w:iCs w:val="0"/>
                <w:smallCaps w:val="0"/>
                <w:color w:val="000000"/>
                <w:sz w:val="22"/>
                <w:szCs w:val="22"/>
                <w:bdr w:val="nil"/>
                <w:rtl w:val="0"/>
              </w:rPr>
              <w:t>Justin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sz w:val="22"/>
                <w:szCs w:val="22"/>
                <w:bdr w:val="nil"/>
                <w:rtl w:val="0"/>
              </w:rPr>
              <w:t>Madison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disagree about the validity of a positive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different normative views about tax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both be incorrect because tax policy is never that 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disagree because they have access to contradicting positive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survey of professional economists revealed that more than three-fourths of them agreed with fourteen economic propositions.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those propositions?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should eliminate agricultural subsidies.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should implement universal healthcare for its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large federal budget deficit has an adverse effect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has a significant stimulative impact on a less than fully employed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Kiara wants to create a graph containing the prices of theater tickets and the corresponding quantities of theater tickets demanded by customers. She should use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x-coordinate of an ordered pair specifies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diagonal location of the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location of the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location of the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quadrant location in which the point is located.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ordered pair (19, 25), 25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and the vertical location of the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and the horizontal location of the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-coordinate and the </w:t>
                  </w: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w:t>
                  </w:r>
                  <w:r>
                    <w:rPr>
                      <w:rStyle w:val="DefaultParagraphFont"/>
                      <w:rFonts w:ascii="Times New Roman" w:eastAsia="Times New Roman" w:hAnsi="Times New Roman" w:cs="Times New Roman"/>
                      <w:b w:val="0"/>
                      <w:bCs w:val="0"/>
                      <w:i w:val="0"/>
                      <w:iCs w:val="0"/>
                      <w:smallCaps w:val="0"/>
                      <w:color w:val="000000"/>
                      <w:sz w:val="22"/>
                      <w:szCs w:val="22"/>
                      <w:bdr w:val="nil"/>
                      <w:rtl w:val="0"/>
                    </w:rPr>
                    <w:t>location of the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and the vertical location of the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point where both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zero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coordinate.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variables have a negative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x-variable increases, the y-variable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x-variable increases, the y-variable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variable will move while the other remains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variables' values are never 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2-7</w:t>
            </w:r>
          </w:p>
          <w:p>
            <w:pPr>
              <w:pStyle w:val="p"/>
              <w:bidi w:val="0"/>
              <w:spacing w:before="0" w:beforeAutospacing="0" w:after="0" w:afterAutospacing="0"/>
              <w:jc w:val="left"/>
            </w:pPr>
            <w:r>
              <w:rPr>
                <w:position w:val="-276"/>
              </w:rPr>
              <w:pict>
                <v:shape id="_x0000_i1035" type="#_x0000_t75" style="height:4in;width:4in">
                  <v:imagedata r:id="rId12"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bCs/>
                <w:i w:val="0"/>
                <w:iCs w:val="0"/>
                <w:smallCaps w:val="0"/>
                <w:color w:val="000000"/>
                <w:sz w:val="22"/>
                <w:szCs w:val="22"/>
                <w:bdr w:val="nil"/>
                <w:rtl w:val="0"/>
              </w:rPr>
              <w:t>Refer to Figure 2-7</w:t>
            </w:r>
            <w:r>
              <w:rPr>
                <w:rStyle w:val="DefaultParagraphFont"/>
                <w:rFonts w:ascii="Times New Roman" w:eastAsia="Times New Roman" w:hAnsi="Times New Roman" w:cs="Times New Roman"/>
                <w:b w:val="0"/>
                <w:bCs w:val="0"/>
                <w:i w:val="0"/>
                <w:iCs w:val="0"/>
                <w:smallCaps w:val="0"/>
                <w:color w:val="000000"/>
                <w:sz w:val="22"/>
                <w:szCs w:val="22"/>
                <w:bdr w:val="nil"/>
                <w:rtl w:val="0"/>
              </w:rPr>
              <w:t>. The graph shown is known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scatterplot.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pie chart.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bCs/>
                <w:i w:val="0"/>
                <w:iCs w:val="0"/>
                <w:smallCaps w:val="0"/>
                <w:color w:val="000000"/>
                <w:sz w:val="22"/>
                <w:szCs w:val="22"/>
                <w:bdr w:val="nil"/>
                <w:rtl w:val="0"/>
              </w:rPr>
              <w:t>Refer to Figure 2-7</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Taking cause and effect into account, which of the following interpretations would be most reasonable regarding the relationship between coffee and hours without sleep?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less coffee a person drinks per day, the more time he can go without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relationship between how much coffee per day a person drinks and how long he can go without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coffee a person drinks per day, the more time he can go without sleep.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coffee a person drinks per day, the less time he can go without sleep.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variables move in the same direction, the curve relating them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sloping, and we say the variables are 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sloping, and we say the variables are 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sloping, and we say the variables are 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sloping, and we say the variables are positively related.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a relevant variable that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named on either axis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a movement along the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curve will rotate clockwise.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curve will be unaffected since only the variables on the axis affect the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curve will shift.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price level is measured along the vertical axis on a graph. When the price level changes, there will be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rotation of the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of the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movement along the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the slope of the curve.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2-8</w:t>
            </w:r>
          </w:p>
          <w:p>
            <w:pPr>
              <w:pStyle w:val="p"/>
              <w:bidi w:val="0"/>
              <w:spacing w:before="0" w:beforeAutospacing="0" w:after="0" w:afterAutospacing="0"/>
              <w:jc w:val="left"/>
            </w:pPr>
            <w:r>
              <w:rPr>
                <w:position w:val="-276"/>
              </w:rPr>
              <w:pict>
                <v:shape id="_x0000_i1036" type="#_x0000_t75" style="height:4in;width:4in">
                  <v:imagedata r:id="rId13"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bCs/>
                <w:i w:val="0"/>
                <w:iCs w:val="0"/>
                <w:smallCaps w:val="0"/>
                <w:color w:val="000000"/>
                <w:sz w:val="22"/>
                <w:szCs w:val="22"/>
                <w:bdr w:val="nil"/>
                <w:rtl w:val="0"/>
              </w:rPr>
              <w:t>Refer to Figure 2-8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movement from point B to point 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movement along the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indication that the price of bananas has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shift of the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indication that the costs incurred by firms that produce bananas have 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bCs/>
                <w:i w:val="0"/>
                <w:iCs w:val="0"/>
                <w:smallCaps w:val="0"/>
                <w:color w:val="000000"/>
                <w:sz w:val="22"/>
                <w:szCs w:val="22"/>
                <w:bdr w:val="nil"/>
                <w:rtl w:val="0"/>
              </w:rPr>
              <w:t>Refer to Figure 2-8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the curve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37" type="#_x0000_t75" style="height:24.75pt;width:11.25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38" type="#_x0000_t75" style="height:24.75pt;width:5.2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line will be infinite for a horizontal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fairly flat upward-sloping line will be a large negative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line will be a negative number for a downward-sloping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steep upward-sloping line will be a small negative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line that passes through the points (10, 40) and (20, 35)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39" type="#_x0000_t75" style="height:24.75pt;width:5.2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40" type="#_x0000_t75" style="height:24.75pt;width:11.25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19th century, the Russian government sent doctors to southern Russian villages to provide assistance during a cholera epidemic. The villagers noticed that wherever doctors appeared, people died. Therefore, many doctors were chased away from villages, and some were even killed. This reaction to the correlation between doctors and deaths is most likely a problem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omitted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reverse causality.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propaganda.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Figure 2-9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Commuter Rail Passengers by Frequency of Service</w:t>
            </w:r>
          </w:p>
          <w:p>
            <w:pPr>
              <w:pStyle w:val="p"/>
              <w:bidi w:val="0"/>
              <w:spacing w:before="0" w:beforeAutospacing="0" w:after="0" w:afterAutospacing="0"/>
              <w:jc w:val="left"/>
            </w:pPr>
            <w:r>
              <w:rPr>
                <w:position w:val="-276"/>
              </w:rPr>
              <w:pict>
                <v:shape id="_x0000_i1041" type="#_x0000_t75" style="height:4in;width:4in">
                  <v:imagedata r:id="rId1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bCs/>
                <w:i w:val="0"/>
                <w:iCs w:val="0"/>
                <w:smallCaps w:val="0"/>
                <w:color w:val="000000"/>
                <w:sz w:val="22"/>
                <w:szCs w:val="22"/>
                <w:bdr w:val="nil"/>
                <w:rtl w:val="0"/>
              </w:rPr>
              <w:t>Refer to Figure 2-9.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conclusions should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drawn from observing this graph?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positive correlation between the frequency of service and the number of passengers.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there are five stops per hour, there are approximately 200 passengers.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stops per hour is associated with more passengers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other factors besides the frequency of service affect the number of passengers.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p>
      <w:pPr>
        <w:bidi w:val="0"/>
        <w:spacing w:after="75"/>
        <w:jc w:val="left"/>
      </w:pPr>
    </w:p>
    <w:sectPr>
      <w:headerReference w:type="default" r:id="rId16"/>
      <w:footerReference w:type="default" r:id="rId17"/>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 02: MC Algo</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02: MC Algo</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