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import Excel data, you create a link to the data in the Access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6"/>
              <w:gridCol w:w="59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3.1.3 - Copy, cut, and paste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2374 - Import data from an Excel workbook into a new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field is always on the "one" side of a one-to-many relationship between two tables?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key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key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field in Table Design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move the City column in a table datasheet,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City field also moves in Table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must switch to Table Design view and move the City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change the appearance of the table but not the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must reassign properties for the City 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3.4.5 - Insert and link to external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2885 - Move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Characteristics, such as Field Name and Data Type, are_____ that define a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definitions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goal of building one-to-many relationships between tables is to minimize _____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misspelled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rarely used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redundant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 set of Access rules that governs data entry and helps ensure data accuracy.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one-to-many relationship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common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Referential integrity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redundancy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makes a duplicate copy of the data in the Access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6"/>
              <w:gridCol w:w="59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3.1.3 - Copy, cut, and paste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2374 - Import data from an Excel workbook into a new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the _____ to copy data from Excel to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 Spreadsheet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Spreadsheet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 Relationships dialog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Copy Data dialog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2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3.1.3 - Copy, cut, and paste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2375 - Import data from an Excel workbook into an existing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link the data from one table to another in an Access relational database, a(n) ____ must be common to each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8/6/2019 6:29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relational database can best be described as a collection of related _____ designed to minimize redundant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key field is the linking field on the “many” side of the relationship.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referential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good candidates for a primary key field for a Customer table?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LastName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IdentificationNumber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do with the data that you import from an Excel workbook into Access?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the data into a new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Append the data to an existing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 to the workbook by creating a linked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the data into a new report.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6"/>
              <w:gridCol w:w="59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3.1.3 - Copy, cut, and paste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2374 - Import data from an Excel workbook into a new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are true about one-to-many relationships?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5"/>
              <w:gridCol w:w="8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primary key field is on the “one” side of a one-to-many relationship.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linking table connects the two related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record in one table may be related to many records in another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foreign key field is on the “many” side of a one-to-many relationship.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8/9/2019 11:16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import table data from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another Access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PDF file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email message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1"/>
              <w:gridCol w:w="6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3.1.6 - Fill cells by using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2362 - Import a table from another Access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by Importing an Existing Table or Table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import Access table data from which of the following Office apps?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Outlook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51"/>
              <w:gridCol w:w="6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3.1.6 - Fill cells by using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2362 - Import a table from another Access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by Importing an Existing Table or Table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right-click the status bar to display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records in a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Quick Access Toolbar shortcut menu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 Views shortcut menu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Customize Status Bar shortcut menu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1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2.1.11 - Customize the status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1661 - Customize the status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can you rename a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immediately after you open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after you close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open the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you open the table in Design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3339 - Rename a table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query design grid contains three fields named ProductName, Price, and DateOrdered, how does the datasheet list records if you add a descending sort to the Price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alphabetic order by ProductName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 the most recent to the oldest DateOrdered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 lowest to highest Price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 highest to lowest Price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8"/>
              <w:gridCol w:w="6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3-35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4.2.11 - Sort data within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187 - Add a single field sort to a query in Query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Multiple Selection Criteria for Queries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set the Field Size property for a field with a Short Text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Access sets the number of decimal places in a Number field, and you cannot change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19"/>
              <w:gridCol w:w="6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1709 - Decrease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Table Datasheet view, you must use a property sheet to increase the decimal places in a Number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41"/>
              <w:gridCol w:w="61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2400 - Increase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cannot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modify the Field Size property of a Short Text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03"/>
              <w:gridCol w:w="58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you set the Decimal Places property to 0 for a Price field, and then enter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750.25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the field, what does Access display in the datasheet?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750.25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19"/>
              <w:gridCol w:w="6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1709 - Decrease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typically increase the decimal places from 1 to 2 for a(n) _____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41"/>
              <w:gridCol w:w="61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2400 - Increase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Field Size should you set for a State field that stores two-character state abbreviations?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field named Price displays values with three decimal places, what should you do to display the values accurately?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the number of decimal places.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Re-enter the field values.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the data type of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the number of decimal places.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19"/>
              <w:gridCol w:w="6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1709 - Decrease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field contains the value 1.204 but displays the value 1.2, what can you do to show the entire value?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the number of decimal places.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the number of decimal places.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Apply the Percent format to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Apply the Comma Number format to the field.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41"/>
              <w:gridCol w:w="61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2400 - Increase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property controls how many characters can be entered into the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Input Mask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Changing the _____ property for a field does not change the actual data stored in the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Decimal Places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41"/>
              <w:gridCol w:w="61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3.4.13 - Apply field formatting in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2400 - Increase the decimal places in a Number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possible entries for the Field Size property of a Number field?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 Integer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Single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3874 - Set a field's Field Size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decrease the decimal places in a Number field in Report Design view, you can use the Decrease Decimals button or the Decimal Places property.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6"/>
              <w:gridCol w:w="61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6.3.8 - Apply field formatting in a report.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1707 - Decrease the decimal places in a Number field in Report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properties can you apply to a Number field in Report Design view?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 = Currency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Decimal Places 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Decimal Places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 = Conditional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6"/>
              <w:gridCol w:w="61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6.3.8 - Apply field formatting in a report.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1701 - Decrease the decimal places in a Number field in Report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delete a field in Table Datasheet view, you click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 value in the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first value in the column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record selector for any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column heading for the 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3.4.15 - Delete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1754 - Delete a field from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happens if you delete a field from a table that contains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stores the deleted data in a new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stores the deleted data in a new field in the same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can append the deleted data to an existing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delete all the data in the field.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3.4.15 - Delete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1754 - Delete a field from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rename a table, you must use the Navigation Pane.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3339 - Rename a table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do you rename a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object tab in the Access window, and then click Rename.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table in the Navigation Pane, and then click Rename.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table in the Navigation Pane, and then click the Rename button.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the table in Table Datasheet view, and then click the Rename button.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9"/>
              <w:gridCol w:w="6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3339 - Rename a table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Imported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data type should you assign to a WeeklySalary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3.4.2 - Accept suggested spelling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73 - Add a Currency field to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Adding Records to a New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properties you can set for a Currency field?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Decimal Places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19"/>
              <w:gridCol w:w="5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3.4.2 - Accept suggested spelling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73 - Add a Currency field to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Adding Records to a New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cannot set the Field Size property for Short Text fields in Table Datasheet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3873 - Set a field's Field Size property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a State field that stores two-letter state abbreviations, you can set the _____ property for the field in Table Datasheet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92"/>
              <w:gridCol w:w="5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3.4.9 - Change table field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3873 - Set a field's Field Size property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Guidelines for Setting Field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a field in the query design grid, click its_____, and then drag it left or right.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tag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string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selector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4.2.10 - Move fields within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2884 - Move a field in Query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use the Insert Rows button on the Query Tools Design tab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 a row in the query design grid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 a row in the selected field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 a row in the query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 a new query design grid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Split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2595 - Insert a row in the query grid in Query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property do you use to set the Graduated text box in a form to display "Yes" in each new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Source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 to Default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Opening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6"/>
              <w:gridCol w:w="6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5.2.14 - Set form properties.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3870 - Set a field's Default Value property in Form Layout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Setting the Default Value Property for a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you want the State field to display "Iowa" in each new form record, you set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Control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Value property for the State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6"/>
              <w:gridCol w:w="6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Default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default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DEFAULT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5.2.14 - Set form properties.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3870 - Set a field's Default Value property in Form Layout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Setting the Default Value Property for a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7:24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Import Spreadsheet Wizard helps you import Excel data into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2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3.1.3 - Copy, cut, and paste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2375 - Import data from an Excel workbook into an existing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you import Excel data into an existing Access table, you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relate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the data to the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2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append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Append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APPEND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3.1.3 - Copy, cut, and paste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2375 - Import data from an Excel workbook into an existing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a field in Table Datasheet view, you select the column and then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copy and paste it at the end of the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 it to a new location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Move button on the Fields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field and select a new location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3.4.5 - Insert and link to external objects.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2885 - Move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relate two fields in a one-to-many relationship, you connect them using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common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linking field on the “many” side of a one-to-many relationship is called the foreign key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import data from Excel to Access, you would begin by clicking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 Relationships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Sheet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Relationships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External Data tab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6"/>
              <w:gridCol w:w="59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3.1.3 - Copy, cut, and paste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2374 - Import data from an Excel workbook into a new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process is most like copying and pasting?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62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3.1.3 - Copy, cut, and paste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2375 - Import data from an Excel workbook into an existing Access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Importing Data from an Excel 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8/1/2019 3:01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a record from one table is related to several records in another table, the tables have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one-to-many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relationship.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3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2.2.1 - Create and modify relationships.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1563 - Create a relationship between two tables.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Defining Table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a City field displays the value "Chicago" for a new record, that means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Default Value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property for the City field has been set.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06"/>
              <w:gridCol w:w="6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3.4.11 - Set default values for table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3872 - Set a field's Default Value property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Setting the Default Value Property for a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To move a field in Query Design view, you drag the field by its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field selector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2"/>
              <w:gridCol w:w="5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4.2.10 - Move fields within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2884 - Move a field in Query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Modifying the Structure of an Access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Access Module 02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Module 02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